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AF897E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bookmarkStart w:id="0" w:name="4fa1f4ac-a23b-40a9-b358-a2c621e11e6c"/>
      <w:bookmarkStart w:id="1" w:name="block-66677043"/>
      <w:r>
        <w:rPr>
          <w:rFonts w:ascii="Times New Roman" w:hAnsi="Times New Roman"/>
          <w:b/>
          <w:i w:val="0"/>
          <w:color w:val="000000"/>
          <w:sz w:val="28"/>
        </w:rPr>
        <w:t>МИНИСТЕРСТВО ПРОСВЕЩЕНИЯ РОССИЙСКОЙ ФЕДЕРАЦИИ</w:t>
      </w:r>
    </w:p>
    <w:p w14:paraId="4044BDD5">
      <w:pPr>
        <w:spacing w:before="0" w:after="0" w:line="408" w:lineRule="auto"/>
        <w:ind w:left="120"/>
        <w:jc w:val="center"/>
        <w:rPr>
          <w:rFonts w:ascii="Times New Roman" w:hAnsi="Times New Roman"/>
          <w:b/>
          <w:i w:val="0"/>
          <w:color w:val="000000"/>
          <w:sz w:val="28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 образования Ростовской области </w:t>
      </w:r>
    </w:p>
    <w:p w14:paraId="2B3053AA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Отдел образования Администрации Егорлыкского района </w:t>
      </w:r>
      <w:bookmarkEnd w:id="0"/>
    </w:p>
    <w:p w14:paraId="2C8582F3">
      <w:pPr>
        <w:spacing w:before="0" w:after="0" w:line="408" w:lineRule="auto"/>
        <w:ind w:left="120"/>
        <w:jc w:val="center"/>
      </w:pPr>
    </w:p>
    <w:p w14:paraId="29109DAC">
      <w:pPr>
        <w:spacing w:before="0" w:after="0" w:line="408" w:lineRule="auto"/>
        <w:ind w:left="120"/>
        <w:jc w:val="center"/>
        <w:rPr>
          <w:rFonts w:hint="default"/>
          <w:lang w:val="ru-RU"/>
        </w:rPr>
      </w:pPr>
      <w:r>
        <w:rPr>
          <w:rFonts w:ascii="Times New Roman" w:hAnsi="Times New Roman"/>
          <w:b/>
          <w:i w:val="0"/>
          <w:color w:val="000000"/>
          <w:sz w:val="28"/>
        </w:rPr>
        <w:t>МБОУ ВСОШ № 9 им. В. И. Сагайд</w:t>
      </w:r>
      <w:r>
        <w:rPr>
          <w:rFonts w:ascii="Times New Roman" w:hAnsi="Times New Roman"/>
          <w:b/>
          <w:i w:val="0"/>
          <w:color w:val="000000"/>
          <w:sz w:val="28"/>
          <w:lang w:val="ru-RU"/>
        </w:rPr>
        <w:t>ы</w:t>
      </w:r>
    </w:p>
    <w:p w14:paraId="7EEA3C6E">
      <w:pPr>
        <w:spacing w:before="0" w:after="0"/>
        <w:ind w:left="120"/>
        <w:jc w:val="left"/>
      </w:pPr>
    </w:p>
    <w:p w14:paraId="210E258D">
      <w:pPr>
        <w:spacing w:before="0" w:after="0"/>
        <w:ind w:left="120"/>
        <w:jc w:val="left"/>
      </w:pPr>
    </w:p>
    <w:tbl>
      <w:tblPr>
        <w:tblStyle w:val="7"/>
        <w:tblW w:w="9829" w:type="dxa"/>
        <w:tblInd w:w="-5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0"/>
        <w:gridCol w:w="3393"/>
        <w:gridCol w:w="3186"/>
      </w:tblGrid>
      <w:tr w14:paraId="78B54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2669" w:hRule="atLeast"/>
        </w:trPr>
        <w:tc>
          <w:tcPr>
            <w:tcW w:w="3250" w:type="dxa"/>
          </w:tcPr>
          <w:p w14:paraId="4EA8C5A2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2227428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на заседании МО</w:t>
            </w:r>
          </w:p>
          <w:p w14:paraId="026F6FCF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_______________________</w:t>
            </w:r>
          </w:p>
          <w:p w14:paraId="426711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Ященко Н.Д.</w:t>
            </w:r>
          </w:p>
          <w:p w14:paraId="15C7D403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.№ 1</w:t>
            </w:r>
          </w:p>
          <w:p w14:paraId="546BFBD5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4791B50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93" w:type="dxa"/>
          </w:tcPr>
          <w:p w14:paraId="3ECE32D7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8BF7EC6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14:paraId="22D2E43A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39AD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Ищенко С.В.</w:t>
            </w:r>
          </w:p>
          <w:p w14:paraId="38577272">
            <w:pPr>
              <w:autoSpaceDE w:val="0"/>
              <w:autoSpaceDN w:val="0"/>
              <w:spacing w:after="0" w:line="240" w:lineRule="auto"/>
              <w:jc w:val="right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  <w:p w14:paraId="4EC191FC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4156E9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86" w:type="dxa"/>
          </w:tcPr>
          <w:p w14:paraId="3372EE6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55EDD7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 ОУ</w:t>
            </w:r>
          </w:p>
          <w:p w14:paraId="36317ED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94D176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Красильникова С.Ю.</w:t>
            </w:r>
          </w:p>
          <w:p w14:paraId="120521B5">
            <w:pPr>
              <w:autoSpaceDE w:val="0"/>
              <w:autoSpaceDN w:val="0"/>
              <w:spacing w:after="0" w:line="240" w:lineRule="auto"/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.№  145</w:t>
            </w:r>
          </w:p>
          <w:p w14:paraId="3E8C7D6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29.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2025 г.</w:t>
            </w:r>
          </w:p>
          <w:p w14:paraId="4B75F50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A98C2E9">
      <w:pPr>
        <w:spacing w:before="0" w:after="0"/>
        <w:ind w:left="120"/>
        <w:jc w:val="left"/>
      </w:pPr>
    </w:p>
    <w:p w14:paraId="70A7796C">
      <w:pPr>
        <w:spacing w:before="0" w:after="0"/>
        <w:ind w:left="120"/>
        <w:jc w:val="left"/>
      </w:pPr>
    </w:p>
    <w:p w14:paraId="3F9EB2D7">
      <w:pPr>
        <w:spacing w:before="0" w:after="0"/>
        <w:ind w:left="120"/>
        <w:jc w:val="left"/>
      </w:pPr>
    </w:p>
    <w:p w14:paraId="668E71EA">
      <w:pPr>
        <w:spacing w:before="0" w:after="0"/>
        <w:ind w:left="120"/>
        <w:jc w:val="left"/>
      </w:pPr>
    </w:p>
    <w:p w14:paraId="20498E67">
      <w:pPr>
        <w:spacing w:before="0" w:after="0"/>
        <w:ind w:left="120"/>
        <w:jc w:val="left"/>
      </w:pPr>
    </w:p>
    <w:p w14:paraId="0A83745F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3B0C1297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8340471)</w:t>
      </w:r>
    </w:p>
    <w:p w14:paraId="3B556904">
      <w:pPr>
        <w:spacing w:before="0" w:after="0"/>
        <w:ind w:left="120"/>
        <w:jc w:val="center"/>
      </w:pPr>
    </w:p>
    <w:p w14:paraId="734070EF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«Алгебра»</w:t>
      </w:r>
    </w:p>
    <w:p w14:paraId="3978DA7C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8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-9 классов </w:t>
      </w:r>
    </w:p>
    <w:p w14:paraId="4492E607">
      <w:pPr>
        <w:spacing w:before="0" w:after="0"/>
        <w:ind w:left="120"/>
        <w:jc w:val="center"/>
      </w:pPr>
    </w:p>
    <w:p w14:paraId="082F9F1C">
      <w:pPr>
        <w:spacing w:before="0" w:after="0"/>
        <w:ind w:left="120"/>
        <w:jc w:val="center"/>
      </w:pPr>
    </w:p>
    <w:p w14:paraId="356559AF">
      <w:pPr>
        <w:spacing w:before="0" w:after="0"/>
        <w:ind w:left="120"/>
        <w:jc w:val="center"/>
      </w:pPr>
    </w:p>
    <w:p w14:paraId="0538972A">
      <w:pPr>
        <w:spacing w:before="0" w:after="0"/>
        <w:ind w:left="120"/>
        <w:jc w:val="center"/>
      </w:pPr>
    </w:p>
    <w:p w14:paraId="6856C133">
      <w:pPr>
        <w:spacing w:before="0" w:after="0"/>
        <w:ind w:left="120"/>
        <w:jc w:val="center"/>
      </w:pPr>
    </w:p>
    <w:p w14:paraId="5DD0A81B">
      <w:pPr>
        <w:spacing w:before="0" w:after="0"/>
        <w:ind w:left="120"/>
        <w:jc w:val="center"/>
      </w:pPr>
    </w:p>
    <w:p w14:paraId="039A2762">
      <w:pPr>
        <w:spacing w:before="0" w:after="0"/>
        <w:ind w:left="120"/>
        <w:jc w:val="center"/>
      </w:pPr>
    </w:p>
    <w:p w14:paraId="6A4B7C3F">
      <w:pPr>
        <w:spacing w:before="0" w:after="0"/>
        <w:ind w:left="120"/>
        <w:jc w:val="center"/>
      </w:pPr>
    </w:p>
    <w:p w14:paraId="5C3170C3">
      <w:pPr>
        <w:spacing w:before="0" w:after="0"/>
        <w:ind w:left="120"/>
        <w:jc w:val="center"/>
      </w:pPr>
    </w:p>
    <w:p w14:paraId="47D28D10">
      <w:pPr>
        <w:spacing w:before="0" w:after="0"/>
        <w:ind w:left="120"/>
        <w:jc w:val="center"/>
      </w:pPr>
    </w:p>
    <w:p w14:paraId="5184EC37">
      <w:pPr>
        <w:spacing w:before="0" w:after="0"/>
        <w:ind w:left="120"/>
        <w:jc w:val="center"/>
      </w:pPr>
      <w:bookmarkStart w:id="2" w:name="5f65ef33-2d33-446f-958f-5e32cb3de0af"/>
      <w:r>
        <w:rPr>
          <w:rFonts w:ascii="Times New Roman" w:hAnsi="Times New Roman"/>
          <w:b/>
          <w:i w:val="0"/>
          <w:color w:val="000000"/>
          <w:sz w:val="28"/>
        </w:rPr>
        <w:t>х.Войнов</w:t>
      </w:r>
      <w:bookmarkEnd w:id="2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3" w:name="0164aad7-7b72-4612-b183-ee0dede85b6a"/>
      <w:r>
        <w:rPr>
          <w:rFonts w:ascii="Times New Roman" w:hAnsi="Times New Roman"/>
          <w:b/>
          <w:i w:val="0"/>
          <w:color w:val="000000"/>
          <w:sz w:val="28"/>
        </w:rPr>
        <w:t>2025г</w:t>
      </w:r>
      <w:bookmarkEnd w:id="3"/>
    </w:p>
    <w:p w14:paraId="7CC0AD85">
      <w:pPr>
        <w:spacing w:before="0" w:after="0"/>
        <w:ind w:left="120"/>
        <w:jc w:val="center"/>
      </w:pPr>
    </w:p>
    <w:p w14:paraId="2EC685FF">
      <w:pPr>
        <w:spacing w:before="0" w:after="0"/>
        <w:ind w:left="120"/>
        <w:jc w:val="center"/>
      </w:pPr>
    </w:p>
    <w:p w14:paraId="5A6D886D">
      <w:pPr>
        <w:spacing w:before="0" w:after="0"/>
        <w:ind w:left="120"/>
        <w:jc w:val="center"/>
      </w:pPr>
    </w:p>
    <w:p w14:paraId="6BCA6CFB">
      <w:pPr>
        <w:spacing w:before="0" w:after="0"/>
        <w:ind w:left="120"/>
        <w:jc w:val="center"/>
      </w:pPr>
    </w:p>
    <w:p w14:paraId="5B4B383F">
      <w:pPr>
        <w:spacing w:before="0" w:after="0"/>
        <w:ind w:left="120"/>
        <w:jc w:val="center"/>
      </w:pPr>
    </w:p>
    <w:p w14:paraId="784FA87A">
      <w:pPr>
        <w:spacing w:before="0" w:after="0"/>
        <w:ind w:left="120"/>
        <w:jc w:val="center"/>
      </w:pPr>
    </w:p>
    <w:p w14:paraId="13D79E87">
      <w:pPr>
        <w:spacing w:before="0" w:after="0"/>
        <w:ind w:left="120"/>
        <w:jc w:val="center"/>
      </w:pPr>
    </w:p>
    <w:p w14:paraId="7CA98F6A">
      <w:pPr>
        <w:spacing w:before="0" w:after="0"/>
        <w:ind w:left="120"/>
        <w:jc w:val="center"/>
      </w:pPr>
    </w:p>
    <w:p w14:paraId="17CF1EED">
      <w:pPr>
        <w:spacing w:before="0" w:after="0"/>
        <w:ind w:left="120"/>
        <w:jc w:val="center"/>
      </w:pPr>
    </w:p>
    <w:p w14:paraId="77E11604">
      <w:pPr>
        <w:spacing w:before="0" w:after="0"/>
        <w:ind w:left="120"/>
        <w:jc w:val="center"/>
      </w:pPr>
    </w:p>
    <w:p w14:paraId="7AEB8962">
      <w:pPr>
        <w:spacing w:before="0" w:after="0"/>
        <w:ind w:left="120"/>
        <w:jc w:val="center"/>
      </w:pPr>
    </w:p>
    <w:p w14:paraId="6E289552">
      <w:pPr>
        <w:spacing w:before="0" w:after="0"/>
        <w:ind w:left="120"/>
        <w:jc w:val="center"/>
      </w:pPr>
    </w:p>
    <w:p w14:paraId="0DB7F292">
      <w:pPr>
        <w:spacing w:before="0" w:after="0"/>
        <w:ind w:left="120"/>
        <w:jc w:val="left"/>
      </w:pPr>
    </w:p>
    <w:p w14:paraId="530922AD">
      <w:pPr>
        <w:sectPr>
          <w:pgSz w:w="11906" w:h="16383"/>
          <w:pgMar w:top="560" w:right="646" w:bottom="1440" w:left="920" w:header="720" w:footer="720" w:gutter="0"/>
          <w:cols w:space="720" w:num="1"/>
        </w:sectPr>
      </w:pPr>
      <w:bookmarkStart w:id="4" w:name="block-66677043"/>
    </w:p>
    <w:bookmarkEnd w:id="1"/>
    <w:bookmarkEnd w:id="4"/>
    <w:p w14:paraId="7EB3CBCF">
      <w:pPr>
        <w:spacing w:before="0" w:after="0" w:line="264" w:lineRule="auto"/>
        <w:ind w:left="120"/>
        <w:jc w:val="both"/>
      </w:pPr>
      <w:bookmarkStart w:id="5" w:name="block-66677044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718D71A3">
      <w:pPr>
        <w:spacing w:before="0" w:after="0" w:line="264" w:lineRule="auto"/>
        <w:ind w:left="120"/>
        <w:jc w:val="both"/>
      </w:pPr>
    </w:p>
    <w:p w14:paraId="05EF4B1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7DF1BEC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0CA67CE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1201D3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6E0B91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2DDE38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Согласно учебному плану в </w:t>
      </w:r>
      <w:r>
        <w:rPr>
          <w:rFonts w:hint="default" w:ascii="Times New Roman" w:hAnsi="Times New Roman"/>
          <w:b w:val="0"/>
          <w:i w:val="0"/>
          <w:color w:val="000000"/>
          <w:sz w:val="28"/>
          <w:lang w:val="ru-RU"/>
        </w:rPr>
        <w:t>8</w:t>
      </w:r>
      <w:r>
        <w:rPr>
          <w:rFonts w:ascii="Times New Roman" w:hAnsi="Times New Roman"/>
          <w:b w:val="0"/>
          <w:i w:val="0"/>
          <w:color w:val="000000"/>
          <w:sz w:val="28"/>
        </w:rPr>
        <w:t>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139A5F6C">
      <w:pPr>
        <w:spacing w:before="0" w:after="0" w:line="264" w:lineRule="auto"/>
        <w:ind w:firstLine="600"/>
        <w:jc w:val="both"/>
      </w:pPr>
      <w:bookmarkStart w:id="6" w:name="88e7274f-146c-45cf-bb6c-0aa84ae038d1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«Алгебра» отводится 306 часов:  в 8 классе – 102 часа (3 часа в неделю), в 9 классе – 102 часа (3 часа в неделю).</w:t>
      </w:r>
      <w:bookmarkEnd w:id="6"/>
    </w:p>
    <w:p w14:paraId="126FA5BA">
      <w:pPr>
        <w:sectPr>
          <w:pgSz w:w="11906" w:h="16383"/>
          <w:pgMar w:top="780" w:right="646" w:bottom="1440" w:left="700" w:header="720" w:footer="720" w:gutter="0"/>
          <w:cols w:space="720" w:num="1"/>
        </w:sectPr>
      </w:pPr>
      <w:bookmarkStart w:id="7" w:name="block-66677044"/>
    </w:p>
    <w:bookmarkEnd w:id="5"/>
    <w:bookmarkEnd w:id="7"/>
    <w:p w14:paraId="733F14F4">
      <w:pPr>
        <w:spacing w:before="0" w:after="0" w:line="264" w:lineRule="auto"/>
        <w:ind w:left="120"/>
        <w:jc w:val="both"/>
      </w:pPr>
      <w:bookmarkStart w:id="8" w:name="block-66677045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37BA99AA">
      <w:pPr>
        <w:spacing w:before="0" w:after="0" w:line="264" w:lineRule="auto"/>
        <w:ind w:left="120"/>
        <w:jc w:val="both"/>
      </w:pPr>
    </w:p>
    <w:p w14:paraId="73C762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6062920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68466667">
      <w:pPr>
        <w:spacing w:before="0" w:after="0" w:line="264" w:lineRule="auto"/>
        <w:ind w:left="120"/>
        <w:jc w:val="both"/>
      </w:pPr>
    </w:p>
    <w:p w14:paraId="7A90D7EA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7E885BC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5B223D4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целым показателем и её свойства. Стандартная запись числа.</w:t>
      </w:r>
    </w:p>
    <w:p w14:paraId="3C5FF498">
      <w:pPr>
        <w:spacing w:before="0" w:after="0"/>
        <w:ind w:firstLine="600"/>
        <w:jc w:val="both"/>
      </w:pPr>
      <w:bookmarkStart w:id="9" w:name="_Toc124426225"/>
      <w:r>
        <w:rPr>
          <w:rFonts w:ascii="Times New Roman" w:hAnsi="Times New Roman"/>
          <w:b w:val="0"/>
          <w:i w:val="0"/>
          <w:color w:val="0000FF"/>
          <w:sz w:val="28"/>
        </w:rPr>
        <w:t>Алгебраические выражения</w:t>
      </w:r>
      <w:bookmarkEnd w:id="9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53899E5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Квадратный трёхчлен, разложение квадратного трёхчлена на множители.</w:t>
      </w:r>
    </w:p>
    <w:p w14:paraId="6C72148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06F43301">
      <w:pPr>
        <w:spacing w:before="0" w:after="0"/>
        <w:ind w:firstLine="600"/>
        <w:jc w:val="both"/>
      </w:pPr>
      <w:bookmarkStart w:id="10" w:name="_Toc124426226"/>
      <w:r>
        <w:rPr>
          <w:rFonts w:ascii="Times New Roman" w:hAnsi="Times New Roman"/>
          <w:b w:val="0"/>
          <w:i w:val="0"/>
          <w:color w:val="0000FF"/>
          <w:sz w:val="28"/>
        </w:rPr>
        <w:t>Уравнения и неравенства</w:t>
      </w:r>
      <w:bookmarkEnd w:id="10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4F9325E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7EED66B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2BD294FC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алгебраическим способом.</w:t>
      </w:r>
    </w:p>
    <w:p w14:paraId="5368C6C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19AE199A">
      <w:pPr>
        <w:spacing w:before="0" w:after="0"/>
        <w:ind w:firstLine="600"/>
        <w:jc w:val="both"/>
      </w:pPr>
      <w:bookmarkStart w:id="11" w:name="_Toc124426227"/>
      <w:r>
        <w:rPr>
          <w:rFonts w:ascii="Times New Roman" w:hAnsi="Times New Roman"/>
          <w:b w:val="0"/>
          <w:i w:val="0"/>
          <w:color w:val="0000FF"/>
          <w:sz w:val="28"/>
        </w:rPr>
        <w:t>Функции</w:t>
      </w:r>
      <w:bookmarkEnd w:id="11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2AC7E23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14:paraId="227B457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4BC91A0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b w:val="0"/>
          <w:i w:val="0"/>
          <w:color w:val="000000"/>
          <w:sz w:val="28"/>
        </w:rPr>
        <w:t>Графическое решение уравнений и систем уравнений.</w:t>
      </w:r>
    </w:p>
    <w:p w14:paraId="6196F60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165EBABA">
      <w:pPr>
        <w:spacing w:before="0" w:after="0" w:line="264" w:lineRule="auto"/>
        <w:ind w:left="120"/>
        <w:jc w:val="both"/>
      </w:pPr>
    </w:p>
    <w:p w14:paraId="778E0EB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48B9930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492A286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14:paraId="3A71F5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14:paraId="5334A22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56152B5B">
      <w:pPr>
        <w:spacing w:before="0" w:after="0" w:line="264" w:lineRule="auto"/>
        <w:ind w:firstLine="600"/>
        <w:jc w:val="both"/>
      </w:pPr>
      <w:bookmarkStart w:id="12" w:name="_Toc124426230"/>
      <w:bookmarkEnd w:id="12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65C014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уравнение. Решение уравнений, сводящихся к линейным.</w:t>
      </w:r>
    </w:p>
    <w:p w14:paraId="3ED8AE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2F49DB7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14:paraId="60A5A0A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1DB07AD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алгебраическим способом.</w:t>
      </w:r>
    </w:p>
    <w:p w14:paraId="2A73185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Числовые неравенства и их свойства.</w:t>
      </w:r>
    </w:p>
    <w:p w14:paraId="6D111BD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6C21DD23">
      <w:pPr>
        <w:spacing w:before="0" w:after="0"/>
        <w:ind w:firstLine="600"/>
        <w:jc w:val="both"/>
      </w:pPr>
      <w:bookmarkStart w:id="13" w:name="_Toc124426231"/>
      <w:r>
        <w:rPr>
          <w:rFonts w:ascii="Times New Roman" w:hAnsi="Times New Roman"/>
          <w:b w:val="0"/>
          <w:i w:val="0"/>
          <w:color w:val="0000FF"/>
          <w:sz w:val="28"/>
        </w:rPr>
        <w:t>Функции</w:t>
      </w:r>
      <w:bookmarkEnd w:id="13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6621EAD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2D0E4C9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0"/>
          <w:i w:val="0"/>
          <w:color w:val="000000"/>
          <w:sz w:val="28"/>
        </w:rPr>
        <w:t>, и их свойства.</w:t>
      </w:r>
    </w:p>
    <w:p w14:paraId="488C2113">
      <w:pPr>
        <w:spacing w:before="0" w:after="0"/>
        <w:ind w:firstLine="600"/>
        <w:jc w:val="both"/>
      </w:pPr>
      <w:bookmarkStart w:id="14" w:name="_Toc124426232"/>
      <w:r>
        <w:rPr>
          <w:rFonts w:ascii="Times New Roman" w:hAnsi="Times New Roman"/>
          <w:b w:val="0"/>
          <w:i w:val="0"/>
          <w:color w:val="0000FF"/>
          <w:sz w:val="28"/>
        </w:rPr>
        <w:t>Числовые последовательности</w:t>
      </w:r>
      <w:bookmarkEnd w:id="14"/>
      <w:r>
        <w:rPr>
          <w:rFonts w:ascii="Times New Roman" w:hAnsi="Times New Roman"/>
          <w:b/>
          <w:i w:val="0"/>
          <w:color w:val="000000"/>
          <w:sz w:val="28"/>
        </w:rPr>
        <w:t>Числовые последовательности и прогрессии</w:t>
      </w:r>
    </w:p>
    <w:p w14:paraId="0F54950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0"/>
          <w:i/>
          <w:color w:val="000000"/>
          <w:sz w:val="28"/>
        </w:rPr>
        <w:t>n</w:t>
      </w:r>
      <w:r>
        <w:rPr>
          <w:rFonts w:ascii="Times New Roman" w:hAnsi="Times New Roman"/>
          <w:b w:val="0"/>
          <w:i w:val="0"/>
          <w:color w:val="000000"/>
          <w:sz w:val="28"/>
        </w:rPr>
        <w:t>-го члена.</w:t>
      </w:r>
    </w:p>
    <w:p w14:paraId="1EEAF16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0"/>
          <w:i/>
          <w:color w:val="000000"/>
          <w:sz w:val="28"/>
        </w:rPr>
        <w:t>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0"/>
          <w:i w:val="0"/>
          <w:color w:val="000000"/>
          <w:sz w:val="28"/>
        </w:rPr>
        <w:t>членов.</w:t>
      </w:r>
    </w:p>
    <w:p w14:paraId="0D3A9124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9EC6196">
      <w:pPr>
        <w:sectPr>
          <w:pgSz w:w="11906" w:h="16383"/>
          <w:pgMar w:top="1440" w:right="426" w:bottom="1440" w:left="700" w:header="720" w:footer="720" w:gutter="0"/>
          <w:cols w:space="720" w:num="1"/>
        </w:sectPr>
      </w:pPr>
      <w:bookmarkStart w:id="15" w:name="block-66677045"/>
    </w:p>
    <w:bookmarkEnd w:id="8"/>
    <w:bookmarkEnd w:id="15"/>
    <w:p w14:paraId="073CB592">
      <w:pPr>
        <w:spacing w:before="0" w:after="0" w:line="264" w:lineRule="auto"/>
        <w:ind w:left="120"/>
        <w:jc w:val="both"/>
      </w:pPr>
      <w:bookmarkStart w:id="16" w:name="block-66677040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76C59476">
      <w:pPr>
        <w:spacing w:before="0" w:after="0" w:line="264" w:lineRule="auto"/>
        <w:ind w:left="120"/>
        <w:jc w:val="both"/>
      </w:pPr>
    </w:p>
    <w:p w14:paraId="2C6557C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66715B5F">
      <w:pPr>
        <w:spacing w:before="0" w:after="0" w:line="264" w:lineRule="auto"/>
        <w:ind w:left="120"/>
        <w:jc w:val="both"/>
      </w:pPr>
    </w:p>
    <w:p w14:paraId="0BDC0BD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«Алгебра» характеризуются:</w:t>
      </w:r>
    </w:p>
    <w:p w14:paraId="7939260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 w14:paraId="3A7642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8977C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 w14:paraId="4EDB97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3C31AA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 w14:paraId="0B6811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0DE753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 w14:paraId="659DA62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7F66F6B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 w14:paraId="2A5416A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E884AB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67E51EB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A8B4E5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 w14:paraId="1A1EF80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02AEC5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 w14:paraId="066CA20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46E6B11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69139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0879D70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33172AFB">
      <w:pPr>
        <w:spacing w:before="0" w:after="0" w:line="264" w:lineRule="auto"/>
        <w:ind w:left="120"/>
        <w:jc w:val="both"/>
      </w:pPr>
    </w:p>
    <w:p w14:paraId="4F22E476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1691C973">
      <w:pPr>
        <w:spacing w:before="0" w:after="0" w:line="264" w:lineRule="auto"/>
        <w:ind w:left="120"/>
        <w:jc w:val="both"/>
      </w:pPr>
    </w:p>
    <w:p w14:paraId="29FB3A6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75710F97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60663875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A69A32A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ACBDC82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DAA7FC5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9E333CD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1FFFD7E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5966CDC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8774B5E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42AFF5DF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1A05704A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2993FE5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0922FD88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4892A402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1E69D231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4358B4C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741BD0C4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572CC3F4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3695C8F7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9909EC2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7A85DD8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7A7E586D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2263F8A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588C5BE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034F07A3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1274A750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93615EC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46D3600F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42B94759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9E4592D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79069AA">
      <w:pPr>
        <w:spacing w:before="0" w:after="0" w:line="264" w:lineRule="auto"/>
        <w:ind w:left="120"/>
        <w:jc w:val="both"/>
      </w:pPr>
    </w:p>
    <w:p w14:paraId="2589991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3557F4B9">
      <w:pPr>
        <w:spacing w:before="0" w:after="0" w:line="264" w:lineRule="auto"/>
        <w:ind w:left="120"/>
        <w:jc w:val="both"/>
      </w:pPr>
    </w:p>
    <w:p w14:paraId="2AA6BB64">
      <w:pPr>
        <w:spacing w:before="0" w:after="0" w:line="264" w:lineRule="auto"/>
        <w:ind w:firstLine="600"/>
        <w:jc w:val="both"/>
      </w:pPr>
      <w:bookmarkStart w:id="17" w:name="_Toc124426234"/>
      <w:bookmarkEnd w:id="17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25C2A4FA">
      <w:pPr>
        <w:spacing w:before="0" w:after="0" w:line="264" w:lineRule="auto"/>
        <w:ind w:firstLine="600"/>
        <w:jc w:val="both"/>
      </w:pPr>
      <w:bookmarkStart w:id="18" w:name="_Toc124426240"/>
      <w:bookmarkEnd w:id="18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607CB2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5A63243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70FEC7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14:paraId="28AC7311">
      <w:pPr>
        <w:spacing w:before="0" w:after="0" w:line="264" w:lineRule="auto"/>
        <w:ind w:firstLine="600"/>
        <w:jc w:val="both"/>
      </w:pPr>
      <w:bookmarkStart w:id="19" w:name="_Toc124426241"/>
      <w:bookmarkEnd w:id="19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5BC1AEE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36AA41B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2D0927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Раскладывать квадратный трёхчлен на множители.</w:t>
      </w:r>
    </w:p>
    <w:p w14:paraId="7C609D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62A9DAA9">
      <w:pPr>
        <w:spacing w:before="0" w:after="0" w:line="264" w:lineRule="auto"/>
        <w:ind w:firstLine="600"/>
        <w:jc w:val="both"/>
      </w:pPr>
      <w:bookmarkStart w:id="20" w:name="_Toc124426242"/>
      <w:bookmarkEnd w:id="20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363CD47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403DB3F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6C4DAD8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1C9D51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1BC51072">
      <w:pPr>
        <w:spacing w:before="0" w:after="0" w:line="264" w:lineRule="auto"/>
        <w:ind w:firstLine="600"/>
        <w:jc w:val="both"/>
      </w:pPr>
      <w:bookmarkStart w:id="21" w:name="_Toc124426243"/>
      <w:bookmarkEnd w:id="21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09F1F4B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4CEAF5B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графики элементарных функций вида:</w:t>
      </w:r>
    </w:p>
    <w:p w14:paraId="7E2C153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y = k/x, y = x2, y = x3,y = |x|, y = √x, описывать свойства числовой функции по её графику.</w:t>
      </w:r>
    </w:p>
    <w:p w14:paraId="42A0FE0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08862D21">
      <w:pPr>
        <w:spacing w:before="0" w:after="0" w:line="264" w:lineRule="auto"/>
        <w:ind w:firstLine="600"/>
        <w:jc w:val="both"/>
      </w:pPr>
      <w:bookmarkStart w:id="22" w:name="_Toc124426245"/>
      <w:bookmarkEnd w:id="22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7EE481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рациональные и иррациональные числа.</w:t>
      </w:r>
    </w:p>
    <w:p w14:paraId="7CFF846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7DCDC66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14:paraId="2B3B56C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14:paraId="577CC2E7">
      <w:pPr>
        <w:spacing w:before="0" w:after="0" w:line="264" w:lineRule="auto"/>
        <w:ind w:firstLine="600"/>
        <w:jc w:val="both"/>
      </w:pPr>
      <w:bookmarkStart w:id="23" w:name="_Toc124426246"/>
      <w:bookmarkEnd w:id="23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10F6831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524030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591603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3AD0D98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8A648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44E0F81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7D192C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неравенства при решении различных задач.</w:t>
      </w:r>
    </w:p>
    <w:p w14:paraId="763927DC">
      <w:pPr>
        <w:spacing w:before="0" w:after="0" w:line="264" w:lineRule="auto"/>
        <w:ind w:firstLine="600"/>
        <w:jc w:val="both"/>
      </w:pPr>
      <w:bookmarkStart w:id="24" w:name="_Toc124426247"/>
      <w:bookmarkEnd w:id="24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3AEB44D2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b w:val="0"/>
          <w:i w:val="0"/>
          <w:color w:val="000000"/>
          <w:sz w:val="28"/>
        </w:rPr>
        <w:t>y = √x</w:t>
      </w:r>
      <w:r>
        <w:rPr>
          <w:rFonts w:ascii="Times New Roman" w:hAnsi="Times New Roman"/>
          <w:b w:val="0"/>
          <w:i/>
          <w:color w:val="000000"/>
          <w:sz w:val="28"/>
        </w:rPr>
        <w:t>, y = |x|</w:t>
      </w:r>
      <w:r>
        <w:rPr>
          <w:rFonts w:ascii="Times New Roman" w:hAnsi="Times New Roman"/>
          <w:b w:val="0"/>
          <w:i w:val="0"/>
          <w:color w:val="000000"/>
          <w:sz w:val="28"/>
        </w:rPr>
        <w:t>, в зависимости от значений коэффициентов, описывать свойства функций.</w:t>
      </w:r>
    </w:p>
    <w:p w14:paraId="152330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77964F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5CAADDE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Числовые последовательности и прогрессии</w:t>
      </w:r>
    </w:p>
    <w:p w14:paraId="32A850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14:paraId="730F7BD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14:paraId="021C40F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члены последовательности точками на координатной плоскости.</w:t>
      </w:r>
    </w:p>
    <w:p w14:paraId="07425B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5" w:name="_Toc124426249"/>
      <w:bookmarkEnd w:id="25"/>
    </w:p>
    <w:p w14:paraId="7837A73E">
      <w:pPr>
        <w:sectPr>
          <w:pgSz w:w="11906" w:h="16383"/>
          <w:pgMar w:top="560" w:right="646" w:bottom="1440" w:left="700" w:header="720" w:footer="720" w:gutter="0"/>
          <w:cols w:space="720" w:num="1"/>
        </w:sectPr>
      </w:pPr>
      <w:bookmarkStart w:id="26" w:name="block-66677040"/>
    </w:p>
    <w:bookmarkEnd w:id="16"/>
    <w:bookmarkEnd w:id="26"/>
    <w:p w14:paraId="68EF53E2">
      <w:pPr>
        <w:spacing w:before="0" w:after="0"/>
        <w:ind w:left="120"/>
        <w:jc w:val="left"/>
      </w:pPr>
      <w:bookmarkStart w:id="27" w:name="block-66677041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14184C9B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36"/>
        <w:gridCol w:w="1509"/>
        <w:gridCol w:w="1617"/>
        <w:gridCol w:w="1692"/>
        <w:gridCol w:w="2798"/>
      </w:tblGrid>
      <w:tr w14:paraId="6C21FD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6529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89BC14A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47D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8782045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70B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02BA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DF35633">
            <w:pPr>
              <w:spacing w:before="0" w:after="0"/>
              <w:ind w:left="135"/>
              <w:jc w:val="left"/>
            </w:pPr>
          </w:p>
        </w:tc>
      </w:tr>
      <w:tr w14:paraId="1C549B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84A8F4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6019473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A6992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985EE17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45F70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5C63D65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A010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4D1273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F501A6E">
            <w:pPr>
              <w:jc w:val="left"/>
            </w:pPr>
          </w:p>
        </w:tc>
      </w:tr>
      <w:tr w14:paraId="1A1753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B08D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1038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1014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1E80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5C23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71A9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383D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63972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3776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71D2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99D7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96942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37CF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AE97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22B857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006C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80DD4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420D4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D1493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8672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AC5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46018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3E40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E3685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AA3A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3B0D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F658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1AD7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F0C2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B04A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60FE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D37F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74E1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D144D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1078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597F1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011F2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B838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5817B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F1BA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C2AE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FE39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01542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5B2E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61574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2097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0270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188F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A2F9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AAAA5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E0D0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029E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C3F9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75B8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0851E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C475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C563E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26A1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03C5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287F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E6E5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738347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5B7C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AF72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F00C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ACB3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8C8A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8857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277F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E4A9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5421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FBEC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7AF1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939D1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4424AB9">
            <w:pPr>
              <w:jc w:val="left"/>
            </w:pPr>
          </w:p>
        </w:tc>
      </w:tr>
    </w:tbl>
    <w:p w14:paraId="2577302D">
      <w:pPr>
        <w:sectPr>
          <w:pgSz w:w="16383" w:h="11906" w:orient="landscape"/>
          <w:cols w:space="720" w:num="1"/>
        </w:sectPr>
      </w:pPr>
    </w:p>
    <w:p w14:paraId="617A0F6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4511"/>
        <w:gridCol w:w="1434"/>
        <w:gridCol w:w="1571"/>
        <w:gridCol w:w="1651"/>
        <w:gridCol w:w="2847"/>
      </w:tblGrid>
      <w:tr w14:paraId="78EFA7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F3D1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6278AD9C"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9D7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32F4F4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C1F2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8581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AB7EF3B">
            <w:pPr>
              <w:spacing w:before="0" w:after="0"/>
              <w:ind w:left="135"/>
              <w:jc w:val="left"/>
            </w:pPr>
          </w:p>
        </w:tc>
      </w:tr>
      <w:tr w14:paraId="56AE5C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6EAB62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8E67F9C">
            <w:pPr>
              <w:jc w:val="left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ED317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B70A1A0"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4C321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6648D9E"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F39AF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84BE3F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BA10C67">
            <w:pPr>
              <w:jc w:val="left"/>
            </w:pPr>
          </w:p>
        </w:tc>
      </w:tr>
      <w:tr w14:paraId="077E75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7BBF77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B685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631DF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6097C8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857B4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E3DEA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E6D8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3AC75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7B75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D8FD4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130DF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D880C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A6A2F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B3B0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9E896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035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21AF2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9A0D8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CF93D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C3A45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E1E5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80520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D381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09FCE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2B307E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E0290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7C6FC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14A3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5C3A6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E7EB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92EB6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4AD46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ABD32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C90BD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B01B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CD4A5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6C03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426F3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5D7FE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A3890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913D4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6C06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7AAC0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4EF5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4631E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37704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6F7835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C61FF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88351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797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57C4494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29F654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F8466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E4FF379">
            <w:pPr>
              <w:jc w:val="left"/>
            </w:pPr>
          </w:p>
        </w:tc>
      </w:tr>
    </w:tbl>
    <w:p w14:paraId="192E512F">
      <w:pPr>
        <w:sectPr>
          <w:pgSz w:w="16383" w:h="11906" w:orient="landscape"/>
          <w:cols w:space="720" w:num="1"/>
        </w:sectPr>
      </w:pPr>
    </w:p>
    <w:p w14:paraId="5DCAF721">
      <w:pPr>
        <w:sectPr>
          <w:pgSz w:w="16383" w:h="11906" w:orient="landscape"/>
          <w:cols w:space="720" w:num="1"/>
        </w:sectPr>
      </w:pPr>
      <w:bookmarkStart w:id="28" w:name="block-66677041"/>
    </w:p>
    <w:bookmarkEnd w:id="27"/>
    <w:bookmarkEnd w:id="28"/>
    <w:p w14:paraId="7EDD6C62">
      <w:pPr>
        <w:spacing w:before="0" w:after="0"/>
        <w:ind w:left="120"/>
        <w:jc w:val="left"/>
      </w:pPr>
      <w:bookmarkStart w:id="29" w:name="block-66677042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0F680F70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4333"/>
        <w:gridCol w:w="1141"/>
        <w:gridCol w:w="1231"/>
        <w:gridCol w:w="1300"/>
        <w:gridCol w:w="1071"/>
        <w:gridCol w:w="2847"/>
      </w:tblGrid>
      <w:tr w14:paraId="04C4A5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EE2D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4B21D049">
            <w:pPr>
              <w:spacing w:before="0" w:after="0"/>
              <w:ind w:left="135"/>
              <w:jc w:val="left"/>
            </w:pPr>
          </w:p>
        </w:tc>
        <w:tc>
          <w:tcPr>
            <w:tcW w:w="41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C952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3E55F19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8D31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52C0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2CE43E6F">
            <w:pPr>
              <w:spacing w:before="0" w:after="0"/>
              <w:ind w:left="135"/>
              <w:jc w:val="left"/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3351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734EF3">
            <w:pPr>
              <w:spacing w:before="0" w:after="0"/>
              <w:ind w:left="135"/>
              <w:jc w:val="left"/>
            </w:pPr>
          </w:p>
        </w:tc>
      </w:tr>
      <w:tr w14:paraId="32B52A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BA370C0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2B077FF">
            <w:pPr>
              <w:jc w:val="left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C048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91930C9">
            <w:pPr>
              <w:spacing w:before="0" w:after="0"/>
              <w:ind w:left="135"/>
              <w:jc w:val="left"/>
            </w:pP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C8BF9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FB16DB4">
            <w:pPr>
              <w:spacing w:before="0" w:after="0"/>
              <w:ind w:left="135"/>
              <w:jc w:val="left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13E63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4A8E3C8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7FC5F93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3214F19">
            <w:pPr>
              <w:jc w:val="left"/>
            </w:pPr>
          </w:p>
        </w:tc>
      </w:tr>
      <w:tr w14:paraId="2CAC33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0756E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6BBA6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9394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149DB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329BD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DD4C52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FEB38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7CBE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4D43D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86646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B8B9C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34C674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DB102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462146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27A80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"https://m.edsoo.ru/7f42eaaa"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https://m.edsoo.ru/7f42eaaa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56DD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0CDF0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8E189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0993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889CD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B678A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6B6FE1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6CB5BD1">
            <w:pPr>
              <w:spacing w:before="0" w:after="0"/>
              <w:ind w:left="135"/>
              <w:jc w:val="left"/>
            </w:pPr>
          </w:p>
        </w:tc>
      </w:tr>
      <w:tr w14:paraId="37BDD5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10863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2DB62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5A9E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170D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90E97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CBCEBA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5176BD2">
            <w:pPr>
              <w:spacing w:before="0" w:after="0"/>
              <w:ind w:left="135"/>
              <w:jc w:val="left"/>
            </w:pPr>
          </w:p>
        </w:tc>
      </w:tr>
      <w:tr w14:paraId="69B260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B02D53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38A82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EA42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C7FBB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31AB4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780AE1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3EC3A9F">
            <w:pPr>
              <w:spacing w:before="0" w:after="0"/>
              <w:ind w:left="135"/>
              <w:jc w:val="left"/>
            </w:pPr>
          </w:p>
        </w:tc>
      </w:tr>
      <w:tr w14:paraId="64AFF3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F755A8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9B242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5D88E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087E9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140E0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CADC4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4D57E84">
            <w:pPr>
              <w:spacing w:before="0" w:after="0"/>
              <w:ind w:left="135"/>
              <w:jc w:val="left"/>
            </w:pPr>
          </w:p>
        </w:tc>
      </w:tr>
      <w:tr w14:paraId="2ABBD5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827105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5B7C2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0CFB6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F93A2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8C225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FCAD17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A2C3588">
            <w:pPr>
              <w:spacing w:before="0" w:after="0"/>
              <w:ind w:left="135"/>
              <w:jc w:val="left"/>
            </w:pPr>
          </w:p>
        </w:tc>
      </w:tr>
      <w:tr w14:paraId="203DD9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03250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8283C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DBA5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50E45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4FC50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90D00D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CEA79F8">
            <w:pPr>
              <w:spacing w:before="0" w:after="0"/>
              <w:ind w:left="135"/>
              <w:jc w:val="left"/>
            </w:pPr>
          </w:p>
        </w:tc>
      </w:tr>
      <w:tr w14:paraId="51B18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D6EF5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4C36D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вида x² = a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115F69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554A0E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97BB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528A4C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6972544">
            <w:pPr>
              <w:spacing w:before="0" w:after="0"/>
              <w:ind w:left="135"/>
              <w:jc w:val="left"/>
            </w:pPr>
          </w:p>
        </w:tc>
      </w:tr>
      <w:tr w14:paraId="37613C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41939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06044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6549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E98FD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F5B1B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721A0A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C1F5E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FEAF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14B66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79E77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0769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B1B8D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B91BE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B6C9E9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33425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F7822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48042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D9D5E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5DFACC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D2380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28368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F2F909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A56FA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"https://m.edsoo.ru/7f42dd26"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https://m.edsoo.ru/7f42dd26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EF49D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F1CCF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2A5EE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27428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DAAC7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3DC2E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178284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3D51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"https://m.edsoo.ru/7f42ded4"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https://m.edsoo.ru/7f42ded4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A49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CA919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8B21E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52ADA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81A82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1EB61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EE0132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242988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"https://m.edsoo.ru/7f42e0be"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https://m.edsoo.ru/7f42e0be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482F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778C8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E7860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838D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503BE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DE144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45010B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690A6F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"https://m.edsoo.ru/7f42e262"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950D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DEE37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C326C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F6FD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A3868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7EF8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7DB8CD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6E52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"https://m.edsoo.ru/7f4354a4"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https://m.edsoo.ru/7f4354a4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25C5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1CC81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9C784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F040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E8F66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A4CF86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E8479B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E7385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https://m.edsoo.ru/7f436098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DA80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A02EF5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20987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C3E1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0A712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EA497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C3EF86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A12DC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E9A4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64EE78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D64EE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75C1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5DE98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082CB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396337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CE6E1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F61B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B7F74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133E3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79B7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AD2C39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4152A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5BBE0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D97AD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36E5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E024C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C67E5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5F877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589A5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EDC6C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3B2A8F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370A2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"https://m.edsoo.ru/7f43599a"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https://m.edsoo.ru/7f43599a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560A8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4D97B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4010E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15F14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1DD83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61D42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7923CA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98EFC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"https://m.edsoo.ru/7f435ed6"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https://m.edsoo.ru/7f435ed6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D69D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ABF22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C72F2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0505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308D0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108629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AF2D9E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7D4BFE0">
            <w:pPr>
              <w:spacing w:before="0" w:after="0"/>
              <w:ind w:left="135"/>
              <w:jc w:val="left"/>
            </w:pPr>
          </w:p>
        </w:tc>
      </w:tr>
      <w:tr w14:paraId="571D0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E1590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D9833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9E617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A4A4D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A0660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CBEF5A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10A700D">
            <w:pPr>
              <w:spacing w:before="0" w:after="0"/>
              <w:ind w:left="135"/>
              <w:jc w:val="left"/>
            </w:pPr>
          </w:p>
        </w:tc>
      </w:tr>
      <w:tr w14:paraId="193A16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8E1F8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2FFF4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A7F0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98130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60E92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7B39B6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7E284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0164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9D255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50FB0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C179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21933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280F8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630415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4A28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96A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2006F6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28939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C178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48941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9005F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59AB78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4BD11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"https://m.edsoo.ru/7f42ec80"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https://m.edsoo.ru/7f42ec80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F35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0709C4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2E22B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Алгебраическая дробь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ABA4B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9E13C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DAE1B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AAFA70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8D5F8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E95D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CBB30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32D85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61B3B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A9EFD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64F0F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F5CBE0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9CF13E3">
            <w:pPr>
              <w:spacing w:before="0" w:after="0"/>
              <w:ind w:left="135"/>
              <w:jc w:val="left"/>
            </w:pPr>
          </w:p>
        </w:tc>
      </w:tr>
      <w:tr w14:paraId="548C33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26D41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62C6B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F53D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EA8BA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F67B4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B35F28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1F508F0">
            <w:pPr>
              <w:spacing w:before="0" w:after="0"/>
              <w:ind w:left="135"/>
              <w:jc w:val="left"/>
            </w:pPr>
          </w:p>
        </w:tc>
      </w:tr>
      <w:tr w14:paraId="15FF2A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C5591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CA8E9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7FE0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548A1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126C6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B4C5BF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8A753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6A16D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3F2D0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A9601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C0D5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CCB89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F8713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2BF233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AD811C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"https://m.edsoo.ru/7f430a8a"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https://m.edsoo.ru/7f430a8a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C532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DE8C8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6CDE8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76F4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E6784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7A42D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B6EDAB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814C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2EE0B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AE987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EA21B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94E7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792B9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24E30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8476F2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B952F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5006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95008E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29BBA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1507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DD607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3BF35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D567EB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8D72D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"https://m.edsoo.ru/7f43128c"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https://m.edsoo.ru/7f43128c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FE84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6D3DF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44D4F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1BDFD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5C50F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E2A6D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BBF272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06B7E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"https://m.edsoo.ru/7f4315c0"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https://m.edsoo.ru/7f4315c0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360B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2CF34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159B0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7E46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BA5DF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E167D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0201D2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AF516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"https://m.edsoo.ru/7f4318c2"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https://m.edsoo.ru/7f4318c2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C5E7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EE63E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74569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02E59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DB2DB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DF696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C67F0B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EB870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"https://m.edsoo.ru/7f431a20"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https://m.edsoo.ru/7f431a20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BB1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6454D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0AD78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081F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82AEC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3EF79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6D5CD0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5ED79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"https://m.edsoo.ru/7f43259c"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https://m.edsoo.ru/7f43259c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BCA6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0CEC5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DFAF6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1BB88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558E3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CE6C2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70A751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62DB2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FAF2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727FA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C968F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AC70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45CA2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B46ED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BCE15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7C053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FA03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BEAC9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646A8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B52EC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F8FBC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E9D9F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989967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6B9D8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1DD8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773110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F9237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9CFA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81F8A3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AC707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AAD184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ED0A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1C7C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A27E3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A525A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0AD6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EECC4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4BE62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BA2208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B4C6D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EA9A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3593A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1C8C2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DE30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DDD55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BE1AC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5D54AE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65FAE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4003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D2E5F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21413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D5B2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649D1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7CC23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18BBFC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070DE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"https://m.edsoo.ru/7f42f158"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https://m.edsoo.ru/7f42f158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6D2C2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76154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E2038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8184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816C7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F6470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E6DA20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D4B88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"https://m.edsoo.ru/7f42f3f6"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https://m.edsoo.ru/7f42f3f6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5703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02DFD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BC36C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9D51D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3A6C8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68CBD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C48396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DAAD2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"https://m.edsoo.ru/7f42f5a4"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https://m.edsoo.ru/7f42f5a4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27DA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EF0B6C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51EF0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62C912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9CBC5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98E9B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46FCB0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1156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"https://m.edsoo.ru/7f42fef0"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https://m.edsoo.ru/7f42fef0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3733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11555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F76AF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793EB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2A43C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3324A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679E7F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07D43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"https://m.edsoo.ru/7f430076"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https://m.edsoo.ru/7f430076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3997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9C7BF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5BA5D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5FF8D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D4646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0CDBF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0386D7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66555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BCEC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3523D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4451D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D884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BD7EA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438F9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5AFA1D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A1507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2B1D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4036C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A3CC9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EA3F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90233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456B3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31857E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2C854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"https://m.edsoo.ru/7f4328c6"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https://m.edsoo.ru/7f4328c6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90A3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2C7BAE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F6F1A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97FF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3E91A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576D0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47BF34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728DF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B1D2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CC03E4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15370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713A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EE6A7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D6B82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EED7B4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1DAF2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3A43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A20EB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1C47F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AEBD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F82A6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28D4D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28B509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5C17A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"https://m.edsoo.ru/7f42f8f6"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https://m.edsoo.ru/7f42f8f6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8FE7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DEC6B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A02B7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EA522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EC26D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6A848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677867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518C5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"https://m.edsoo.ru/7f4301f2"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https://m.edsoo.ru/7f4301f2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E977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F3750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63478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C5B6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BC9F5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1068D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654BFC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650E6BC">
            <w:pPr>
              <w:spacing w:before="0" w:after="0"/>
              <w:ind w:left="135"/>
              <w:jc w:val="left"/>
            </w:pPr>
          </w:p>
        </w:tc>
      </w:tr>
      <w:tr w14:paraId="10B4BB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60577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743DE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9ED0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7586C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296FF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44D62F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A71EE90">
            <w:pPr>
              <w:spacing w:before="0" w:after="0"/>
              <w:ind w:left="135"/>
              <w:jc w:val="left"/>
            </w:pPr>
          </w:p>
        </w:tc>
      </w:tr>
      <w:tr w14:paraId="6574F2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B7C9E5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C040F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0BAA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0434C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DB3AC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527B47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197778B">
            <w:pPr>
              <w:spacing w:before="0" w:after="0"/>
              <w:ind w:left="135"/>
              <w:jc w:val="left"/>
            </w:pPr>
          </w:p>
        </w:tc>
      </w:tr>
      <w:tr w14:paraId="5ABF41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263E8F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C437DE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243A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40501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1ABF94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FA8276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9A7B9F9">
            <w:pPr>
              <w:spacing w:before="0" w:after="0"/>
              <w:ind w:left="135"/>
              <w:jc w:val="left"/>
            </w:pPr>
          </w:p>
        </w:tc>
      </w:tr>
      <w:tr w14:paraId="323161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769EB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C5276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50CC2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6B08B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35E6B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EB20C3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D38BF55">
            <w:pPr>
              <w:spacing w:before="0" w:after="0"/>
              <w:ind w:left="135"/>
              <w:jc w:val="left"/>
            </w:pPr>
          </w:p>
        </w:tc>
      </w:tr>
      <w:tr w14:paraId="4F34B7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049663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6EF9B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D77E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FE264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14DA5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AE5B8E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9A04E77">
            <w:pPr>
              <w:spacing w:before="0" w:after="0"/>
              <w:ind w:left="135"/>
              <w:jc w:val="left"/>
            </w:pPr>
          </w:p>
        </w:tc>
      </w:tr>
      <w:tr w14:paraId="2E12C2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74254B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92A21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05156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4DEEB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203D0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F8E8B9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14BC447">
            <w:pPr>
              <w:spacing w:before="0" w:after="0"/>
              <w:ind w:left="135"/>
              <w:jc w:val="left"/>
            </w:pPr>
          </w:p>
        </w:tc>
      </w:tr>
      <w:tr w14:paraId="1FC5F2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06412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07862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828A4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95C59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E1B17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8390A0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F4D3756">
            <w:pPr>
              <w:spacing w:before="0" w:after="0"/>
              <w:ind w:left="135"/>
              <w:jc w:val="left"/>
            </w:pPr>
          </w:p>
        </w:tc>
      </w:tr>
      <w:tr w14:paraId="0AE5F3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87188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F2C1D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D858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9901F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619BC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3D2A42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8EDCF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527E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8E5FC0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CB071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879B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E45F6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109318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4C8B48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F34B8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140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168E7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DDC05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39F2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5654D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16ADD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1F32A5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108077B">
            <w:pPr>
              <w:spacing w:before="0" w:after="0"/>
              <w:ind w:left="135"/>
              <w:jc w:val="left"/>
            </w:pPr>
          </w:p>
        </w:tc>
      </w:tr>
      <w:tr w14:paraId="6D912F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4A3E4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0C411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FBB76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12FA3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792A3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37108C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BF9C03A">
            <w:pPr>
              <w:spacing w:before="0" w:after="0"/>
              <w:ind w:left="135"/>
              <w:jc w:val="left"/>
            </w:pPr>
          </w:p>
        </w:tc>
      </w:tr>
      <w:tr w14:paraId="65677A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683A0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835DC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8C07B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4F5A9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7F120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C8B4E3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A53D636">
            <w:pPr>
              <w:spacing w:before="0" w:after="0"/>
              <w:ind w:left="135"/>
              <w:jc w:val="left"/>
            </w:pPr>
          </w:p>
        </w:tc>
      </w:tr>
      <w:tr w14:paraId="76A8AB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6F9F0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EE6BA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B9FA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6AA362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B7D413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A20143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937F5B">
            <w:pPr>
              <w:spacing w:before="0" w:after="0"/>
              <w:ind w:left="135"/>
              <w:jc w:val="left"/>
            </w:pPr>
          </w:p>
        </w:tc>
      </w:tr>
      <w:tr w14:paraId="2F0A08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13C74D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F5637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9343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20A7D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8AC83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2E5C37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94839CF">
            <w:pPr>
              <w:spacing w:before="0" w:after="0"/>
              <w:ind w:left="135"/>
              <w:jc w:val="left"/>
            </w:pPr>
          </w:p>
        </w:tc>
      </w:tr>
      <w:tr w14:paraId="59CE8D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E6A6D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4DF53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4D3E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3BBFA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17BB22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669E8D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5C559A6">
            <w:pPr>
              <w:spacing w:before="0" w:after="0"/>
              <w:ind w:left="135"/>
              <w:jc w:val="left"/>
            </w:pPr>
          </w:p>
        </w:tc>
      </w:tr>
      <w:tr w14:paraId="6C5FD6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F46D7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75BAE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5B97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1E0FA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E869D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D4E81C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D04CD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A659F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3D90D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46909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0084A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AC41B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6010F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2AD7CF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AF681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"https://m.edsoo.ru/7f42c840"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https://m.edsoo.ru/7f42c840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47EE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6F5FC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00B78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3ACF9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91F2F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92115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3B1A47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6C11F2">
            <w:pPr>
              <w:spacing w:before="0" w:after="0"/>
              <w:ind w:left="135"/>
              <w:jc w:val="left"/>
            </w:pPr>
          </w:p>
        </w:tc>
      </w:tr>
      <w:tr w14:paraId="233022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698AC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08041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3ECA8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494DA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432A7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5950A0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29654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5F0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986939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58B83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49A3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963F8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03E0A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7B9931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24C88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"https://m.edsoo.ru/7f42cd2c"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9CEF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9E543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ECDA1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A09A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6C1A0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8C7C4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44ABE6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6B893C4">
            <w:pPr>
              <w:spacing w:before="0" w:after="0"/>
              <w:ind w:left="135"/>
              <w:jc w:val="left"/>
            </w:pPr>
          </w:p>
        </w:tc>
      </w:tr>
      <w:tr w14:paraId="37B87A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AC3F0A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99393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E247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9707E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42000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50AC49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AFE4D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03BB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DACEE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4C73A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43B9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147BE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6AD95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D540CF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1099EE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5DF0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2CAF38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7A7AC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BBD4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894FA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DD749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C8B009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7C7088">
            <w:pPr>
              <w:spacing w:before="0" w:after="0"/>
              <w:ind w:left="135"/>
              <w:jc w:val="left"/>
            </w:pPr>
          </w:p>
        </w:tc>
      </w:tr>
      <w:tr w14:paraId="655F6F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932C1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6CCF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77F0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F3ECF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BD62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EEB222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71151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F502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04A97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D0502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1731C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6611F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79737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4EDDA7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2970A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"https://m.edsoo.ru/7f433d84"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https://m.edsoo.ru/7f433d84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74D2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AFED1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24EAF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9480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87EBB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A0C0B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B63DD4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45CDBEC">
            <w:pPr>
              <w:spacing w:before="0" w:after="0"/>
              <w:ind w:left="135"/>
              <w:jc w:val="left"/>
            </w:pPr>
          </w:p>
        </w:tc>
      </w:tr>
      <w:tr w14:paraId="4D79D7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ED97A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1E785B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4184B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7CE58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41576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B0B0EF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91C1A94">
            <w:pPr>
              <w:spacing w:before="0" w:after="0"/>
              <w:ind w:left="135"/>
              <w:jc w:val="left"/>
            </w:pPr>
          </w:p>
        </w:tc>
      </w:tr>
      <w:tr w14:paraId="1B72E3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0C797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0156CB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21EAA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45FD3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469188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3E7EED0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5A00DDD">
            <w:pPr>
              <w:spacing w:before="0" w:after="0"/>
              <w:ind w:left="135"/>
              <w:jc w:val="left"/>
            </w:pPr>
          </w:p>
        </w:tc>
      </w:tr>
      <w:tr w14:paraId="0D25BC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3CA53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82916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681F1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5C87B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1D2AE1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309363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7DC9C26">
            <w:pPr>
              <w:spacing w:before="0" w:after="0"/>
              <w:ind w:left="135"/>
              <w:jc w:val="left"/>
            </w:pPr>
          </w:p>
        </w:tc>
      </w:tr>
      <w:tr w14:paraId="40A534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C530A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6BF22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F566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201ADE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3DF72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C277A4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08FF612">
            <w:pPr>
              <w:spacing w:before="0" w:after="0"/>
              <w:ind w:left="135"/>
              <w:jc w:val="left"/>
            </w:pPr>
          </w:p>
        </w:tc>
      </w:tr>
      <w:tr w14:paraId="6C77B8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E2B84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BF5CE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3B59D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5BA70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63BD16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44EFA2E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73DE3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"https://m.edsoo.ru/7f434bbc"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https://m.edsoo.ru/7f434bbc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02F1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315804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06466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B752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413F5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140843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1617D5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F039B6">
            <w:pPr>
              <w:spacing w:before="0" w:after="0"/>
              <w:ind w:left="135"/>
              <w:jc w:val="left"/>
            </w:pPr>
          </w:p>
        </w:tc>
      </w:tr>
      <w:tr w14:paraId="09D4E9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71F37B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6BD853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0B0E9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8D85F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39ACCF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491C41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FCD10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A1DE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0E577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29B13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 x²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28D616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7F721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889FA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FDDBCA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79A9F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"https://m.edsoo.ru/7f434572"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https://m.edsoo.ru/7f434572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5290B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622636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2C4C24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09B9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4C0342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8BDF4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13CE636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284D9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4B41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EA9A3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E1F2C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EE8B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3011C5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7AF4C4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2FA378C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7533D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"https://m.edsoo.ru/7f4371aa"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https://m.edsoo.ru/7f4371aa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27C0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8C32D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4BADA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7D8C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19C82E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547D62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6D00D6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D8054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33C59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EEDFE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3F45167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D34AF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09FB39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1B4D78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6255D39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BDB5D43">
            <w:pPr>
              <w:spacing w:before="0" w:after="0"/>
              <w:ind w:left="135"/>
              <w:jc w:val="left"/>
            </w:pPr>
          </w:p>
        </w:tc>
      </w:tr>
      <w:tr w14:paraId="00B1A9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161ED0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4F8481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9812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9BA73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1CCF85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79BCA7B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8670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"https://m.edsoo.ru/7f43736c"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https://m.edsoo.ru/7f43736c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CA21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56629102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-100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75C018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92523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74A2E0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A0638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5CAD721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487B7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"https://m.edsoo.ru/7f437510"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https://m.edsoo.ru/7f437510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1D56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14:paraId="406FAB44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1-102</w:t>
            </w:r>
          </w:p>
        </w:tc>
        <w:tc>
          <w:tcPr>
            <w:tcW w:w="4133" w:type="dxa"/>
            <w:tcMar>
              <w:top w:w="50" w:type="dxa"/>
              <w:left w:w="100" w:type="dxa"/>
            </w:tcMar>
            <w:vAlign w:val="center"/>
          </w:tcPr>
          <w:p w14:paraId="56261A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BE56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B6AA1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00BEE9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14:paraId="049805B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28F4D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"https://m.edsoo.ru/7f4376b4"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https://m.edsoo.ru/7f4376b4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2A80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BCA9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55A8A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322" w:type="dxa"/>
            <w:tcMar>
              <w:top w:w="50" w:type="dxa"/>
              <w:left w:w="100" w:type="dxa"/>
            </w:tcMar>
            <w:vAlign w:val="center"/>
          </w:tcPr>
          <w:p w14:paraId="567276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400" w:type="dxa"/>
            <w:tcMar>
              <w:top w:w="50" w:type="dxa"/>
              <w:left w:w="100" w:type="dxa"/>
            </w:tcMar>
            <w:vAlign w:val="center"/>
          </w:tcPr>
          <w:p w14:paraId="24F6D3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52C7E3">
            <w:pPr>
              <w:jc w:val="left"/>
            </w:pPr>
          </w:p>
        </w:tc>
      </w:tr>
    </w:tbl>
    <w:p w14:paraId="2033A099">
      <w:pPr>
        <w:sectPr>
          <w:pgSz w:w="16383" w:h="11906" w:orient="landscape"/>
          <w:cols w:space="720" w:num="1"/>
        </w:sectPr>
      </w:pPr>
    </w:p>
    <w:p w14:paraId="375C4D98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12996" w:type="dxa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3"/>
        <w:gridCol w:w="4507"/>
        <w:gridCol w:w="1101"/>
        <w:gridCol w:w="1215"/>
        <w:gridCol w:w="1291"/>
        <w:gridCol w:w="1062"/>
        <w:gridCol w:w="2847"/>
      </w:tblGrid>
      <w:tr w14:paraId="66C7EC4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E75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EDCB0FC">
            <w:pPr>
              <w:spacing w:before="0" w:after="0"/>
              <w:ind w:left="135"/>
              <w:jc w:val="left"/>
            </w:pPr>
          </w:p>
        </w:tc>
        <w:tc>
          <w:tcPr>
            <w:tcW w:w="43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EFD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6DD1FB7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F26E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0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F3C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48A35B1">
            <w:pPr>
              <w:spacing w:before="0" w:after="0"/>
              <w:ind w:left="135"/>
              <w:jc w:val="left"/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961F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AE70F70">
            <w:pPr>
              <w:spacing w:before="0" w:after="0"/>
              <w:ind w:left="135"/>
              <w:jc w:val="left"/>
            </w:pPr>
          </w:p>
        </w:tc>
      </w:tr>
      <w:tr w14:paraId="0F1ADC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43E68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AA65073">
            <w:pPr>
              <w:jc w:val="left"/>
            </w:pP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B914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77BC44CA">
            <w:pPr>
              <w:spacing w:before="0" w:after="0"/>
              <w:ind w:left="135"/>
              <w:jc w:val="left"/>
            </w:pP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D323D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34C106EE">
            <w:pPr>
              <w:spacing w:before="0" w:after="0"/>
              <w:ind w:left="135"/>
              <w:jc w:val="left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BD423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3E2B5F0D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0D17A24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4AC4A87">
            <w:pPr>
              <w:jc w:val="left"/>
            </w:pPr>
          </w:p>
        </w:tc>
      </w:tr>
      <w:tr w14:paraId="7AB0BC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FD71C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3FA69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6F63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047F5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D65B6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15C79C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135CE7B">
            <w:pPr>
              <w:spacing w:before="0" w:after="0"/>
              <w:ind w:left="135"/>
              <w:jc w:val="left"/>
            </w:pPr>
          </w:p>
        </w:tc>
      </w:tr>
      <w:tr w14:paraId="2E6A11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A3BA1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890A7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C3090D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F1D76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C92FB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A7E31A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DEF80D5">
            <w:pPr>
              <w:spacing w:before="0" w:after="0"/>
              <w:ind w:left="135"/>
              <w:jc w:val="left"/>
            </w:pPr>
          </w:p>
        </w:tc>
      </w:tr>
      <w:tr w14:paraId="2A6182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8FD62B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481FE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A6C0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5BB6B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B2F69C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A14BF8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B3D8CC9">
            <w:pPr>
              <w:spacing w:before="0" w:after="0"/>
              <w:ind w:left="135"/>
              <w:jc w:val="left"/>
            </w:pPr>
          </w:p>
        </w:tc>
      </w:tr>
      <w:tr w14:paraId="0CC089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1EC53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60D3E9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60C4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C6F6C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1BAE61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262AD2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BE4495C">
            <w:pPr>
              <w:spacing w:before="0" w:after="0"/>
              <w:ind w:left="135"/>
              <w:jc w:val="left"/>
            </w:pPr>
          </w:p>
        </w:tc>
      </w:tr>
      <w:tr w14:paraId="5124FE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15E871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BFA2F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98A2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E4E5D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EEDAA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0712DE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72E5AF3">
            <w:pPr>
              <w:spacing w:before="0" w:after="0"/>
              <w:ind w:left="135"/>
              <w:jc w:val="left"/>
            </w:pPr>
          </w:p>
        </w:tc>
      </w:tr>
      <w:tr w14:paraId="43C10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FF3A1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A1E91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33A5B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13BC3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1318D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6B997B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B534B36">
            <w:pPr>
              <w:spacing w:before="0" w:after="0"/>
              <w:ind w:left="135"/>
              <w:jc w:val="left"/>
            </w:pPr>
          </w:p>
        </w:tc>
      </w:tr>
      <w:tr w14:paraId="1D63CE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ED59E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62FBA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317B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53676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1A833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D9F0AD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96C9713">
            <w:pPr>
              <w:spacing w:before="0" w:after="0"/>
              <w:ind w:left="135"/>
              <w:jc w:val="left"/>
            </w:pPr>
          </w:p>
        </w:tc>
      </w:tr>
      <w:tr w14:paraId="3036E6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2601B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3CAE0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11580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84182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6B4DE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0746F2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31C62F8">
            <w:pPr>
              <w:spacing w:before="0" w:after="0"/>
              <w:ind w:left="135"/>
              <w:jc w:val="left"/>
            </w:pPr>
          </w:p>
        </w:tc>
      </w:tr>
      <w:tr w14:paraId="1F22749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20673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F5D64B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A6E72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43EC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054E4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FEEC78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BC2701C">
            <w:pPr>
              <w:spacing w:before="0" w:after="0"/>
              <w:ind w:left="135"/>
              <w:jc w:val="left"/>
            </w:pPr>
          </w:p>
        </w:tc>
      </w:tr>
      <w:tr w14:paraId="10FB34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AB21D7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CB614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FF4AC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A2AFA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2834B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6100C4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2FFC9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 ЦОК </w:t>
            </w:r>
            <w:r>
              <w:fldChar w:fldCharType="begin"/>
            </w:r>
            <w:r>
              <w:instrText xml:space="preserve"> HYPERLINK "https://m.edsoo.ru/7f43bf66"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https://m.edsoo.ru/7f43bf66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0183C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D702FD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15B65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9878F7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3D2A6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7FB97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1832EB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CEDFE62">
            <w:pPr>
              <w:spacing w:before="0" w:after="0"/>
              <w:ind w:left="135"/>
              <w:jc w:val="left"/>
            </w:pPr>
          </w:p>
        </w:tc>
      </w:tr>
      <w:tr w14:paraId="2DD85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EB611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CFF1E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BD24C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EDAC5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3BAAA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2E80C5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DD5EE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B001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270C23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0E9FC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6F310E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BBEB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BCF96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BA18FC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633D4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A15E0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713BC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46B33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DD6A8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5FEA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2E16F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D7ADCC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821F3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AB51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D6DE1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3749F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85311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419E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9B1A8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8553C4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91CAF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518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D064F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16D281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F7A87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F7465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126A0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BE5CF9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5CBFBBB">
            <w:pPr>
              <w:spacing w:before="0" w:after="0"/>
              <w:ind w:left="135"/>
              <w:jc w:val="left"/>
            </w:pPr>
          </w:p>
        </w:tc>
      </w:tr>
      <w:tr w14:paraId="63F216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9D093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71B67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EA7E1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3225B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37E11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D58C12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C8D18D3">
            <w:pPr>
              <w:spacing w:before="0" w:after="0"/>
              <w:ind w:left="135"/>
              <w:jc w:val="left"/>
            </w:pPr>
          </w:p>
        </w:tc>
      </w:tr>
      <w:tr w14:paraId="2F678A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266219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E2B24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0AF124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DF9BA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34BED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EDB56A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62589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0BA8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C4FE6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71546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35A06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15175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41F3C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D2EC55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8508E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A288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F77E1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0B512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DD8BC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9AE39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03B61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46FBAA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C07E20E">
            <w:pPr>
              <w:spacing w:before="0" w:after="0"/>
              <w:ind w:left="135"/>
              <w:jc w:val="left"/>
            </w:pPr>
          </w:p>
        </w:tc>
      </w:tr>
      <w:tr w14:paraId="443209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54729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764F9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9650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5CCFF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B7851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4A1AE7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67589D1">
            <w:pPr>
              <w:spacing w:before="0" w:after="0"/>
              <w:ind w:left="135"/>
              <w:jc w:val="left"/>
            </w:pPr>
          </w:p>
        </w:tc>
      </w:tr>
      <w:tr w14:paraId="3972A1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4D39B7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97103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BC5B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2CA7EF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A123C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7FAACE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9DE7D4B">
            <w:pPr>
              <w:spacing w:before="0" w:after="0"/>
              <w:ind w:left="135"/>
              <w:jc w:val="left"/>
            </w:pPr>
          </w:p>
        </w:tc>
      </w:tr>
      <w:tr w14:paraId="7A6C61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21504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755A7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D3B66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A439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C1C38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528A6F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1C974A8">
            <w:pPr>
              <w:spacing w:before="0" w:after="0"/>
              <w:ind w:left="135"/>
              <w:jc w:val="left"/>
            </w:pPr>
          </w:p>
        </w:tc>
      </w:tr>
      <w:tr w14:paraId="71E54F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ECA8F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69453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EEBA9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3E19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92934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1B90B7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73330C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3E2D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0BCAE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529D9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19E5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9052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87194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982DE3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0F93B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DCD6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CD67F2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E45BD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9D762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309D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9C84B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9B1D5F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37BA1C1">
            <w:pPr>
              <w:spacing w:before="0" w:after="0"/>
              <w:ind w:left="135"/>
              <w:jc w:val="left"/>
            </w:pPr>
          </w:p>
        </w:tc>
      </w:tr>
      <w:tr w14:paraId="5DD35F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7F014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6B8BA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87A5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8ABEB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E5A52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8EE046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2B9ADC7">
            <w:pPr>
              <w:spacing w:before="0" w:after="0"/>
              <w:ind w:left="135"/>
              <w:jc w:val="left"/>
            </w:pPr>
          </w:p>
        </w:tc>
      </w:tr>
      <w:tr w14:paraId="3D1E7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3CB2C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EE425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4CF1D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62A45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5455B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FEB6A3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1C3AC23">
            <w:pPr>
              <w:spacing w:before="0" w:after="0"/>
              <w:ind w:left="135"/>
              <w:jc w:val="left"/>
            </w:pPr>
          </w:p>
        </w:tc>
      </w:tr>
      <w:tr w14:paraId="7D451D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7EC63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A4955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11E4A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BD642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1047CE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B2D116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2852074">
            <w:pPr>
              <w:spacing w:before="0" w:after="0"/>
              <w:ind w:left="135"/>
              <w:jc w:val="left"/>
            </w:pPr>
          </w:p>
        </w:tc>
      </w:tr>
      <w:tr w14:paraId="04E290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9BAA4A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270D5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FB82A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0B6A4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2C865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AD9ED2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D4D9F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A3E89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F6238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C3A12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387E0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B52B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07B49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BE1E1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6ACB7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"https://m.edsoo.ru/7f43d55a"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https://m.edsoo.ru/7f43d55a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FF8C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57D91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89B0C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6F7AF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84ABE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BA986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F696D3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4EBB89D">
            <w:pPr>
              <w:spacing w:before="0" w:after="0"/>
              <w:ind w:left="135"/>
              <w:jc w:val="left"/>
            </w:pPr>
          </w:p>
        </w:tc>
      </w:tr>
      <w:tr w14:paraId="00A43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9C04C9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FAE3F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71DD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E6DEF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DF2E1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AC1824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2CA8FDF">
            <w:pPr>
              <w:spacing w:before="0" w:after="0"/>
              <w:ind w:left="135"/>
              <w:jc w:val="left"/>
            </w:pPr>
          </w:p>
        </w:tc>
      </w:tr>
      <w:tr w14:paraId="7957EC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CFFB5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2F798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58FB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6A09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1452E4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7319CA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5817356">
            <w:pPr>
              <w:spacing w:before="0" w:after="0"/>
              <w:ind w:left="135"/>
              <w:jc w:val="left"/>
            </w:pPr>
          </w:p>
        </w:tc>
      </w:tr>
      <w:tr w14:paraId="21388B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78C35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C213F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64B3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62FAD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C88A1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9F245E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28.11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3500427">
            <w:pPr>
              <w:spacing w:before="0" w:after="0"/>
              <w:ind w:left="135"/>
              <w:jc w:val="left"/>
            </w:pPr>
          </w:p>
        </w:tc>
      </w:tr>
      <w:tr w14:paraId="418598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3CA453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0DF92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9220A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B4568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7538B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03DD78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81A38CD">
            <w:pPr>
              <w:spacing w:before="0" w:after="0"/>
              <w:ind w:left="135"/>
              <w:jc w:val="left"/>
            </w:pPr>
          </w:p>
        </w:tc>
      </w:tr>
      <w:tr w14:paraId="76E8B7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3522B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13569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E39FE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1C146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7308C3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BFF57D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044298C">
            <w:pPr>
              <w:spacing w:before="0" w:after="0"/>
              <w:ind w:left="135"/>
              <w:jc w:val="left"/>
            </w:pPr>
          </w:p>
        </w:tc>
      </w:tr>
      <w:tr w14:paraId="135CA0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F2FB9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21D98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DE83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00406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89DEE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66BBCC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CE98ADE">
            <w:pPr>
              <w:spacing w:before="0" w:after="0"/>
              <w:ind w:left="135"/>
              <w:jc w:val="left"/>
            </w:pPr>
          </w:p>
        </w:tc>
      </w:tr>
      <w:tr w14:paraId="7E442D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572748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20CE7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1EC29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B5511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155F4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0F9E42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48532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"https://m.edsoo.ru/7f43ad5a"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https://m.edsoo.ru/7f43ad5a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6067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5634F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1489D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A264E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4F1AA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300D6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52BA9D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4C150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DE29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BCE187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594D0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7A8CD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CBE9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AE48B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4F9771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22822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E736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80B6E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52A085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843A1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73DAE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5DB1E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3D5847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6675C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CDE9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336B0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1A1BB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8D0A4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AE16D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CD667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FB1E95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01BE760">
            <w:pPr>
              <w:spacing w:before="0" w:after="0"/>
              <w:ind w:left="135"/>
              <w:jc w:val="left"/>
            </w:pPr>
          </w:p>
        </w:tc>
      </w:tr>
      <w:tr w14:paraId="0C180A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590AB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3E2B1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69899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46FB4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9AAD4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6890F9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ECFFB75">
            <w:pPr>
              <w:spacing w:before="0" w:after="0"/>
              <w:ind w:left="135"/>
              <w:jc w:val="left"/>
            </w:pPr>
          </w:p>
        </w:tc>
      </w:tr>
      <w:tr w14:paraId="332E43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DF134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A0B01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2E488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277B6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C4AA3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0FD3BA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B0FD9A6">
            <w:pPr>
              <w:spacing w:before="0" w:after="0"/>
              <w:ind w:left="135"/>
              <w:jc w:val="left"/>
            </w:pPr>
          </w:p>
        </w:tc>
      </w:tr>
      <w:tr w14:paraId="508555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48A8BD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5DF91F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8DC94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2F7F1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8B703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4C9CA8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EDE31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F2B3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2AC5B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E0A106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446B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06DD9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CF2AE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BE1807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54031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A47C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77CE9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86640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DF2319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727D8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59F31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1A94B9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1F54B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"https://m.edsoo.ru/7f43b5a2"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https://m.edsoo.ru/7f43b5a2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1E45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FA0AE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4C8BC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ED37A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7E735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D88F9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874213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913C151">
            <w:pPr>
              <w:spacing w:before="0" w:after="0"/>
              <w:ind w:left="135"/>
              <w:jc w:val="left"/>
            </w:pPr>
          </w:p>
        </w:tc>
      </w:tr>
      <w:tr w14:paraId="7DE15E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025861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FD98A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88E65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3FC65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8C451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5BFB45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A56DC1F">
            <w:pPr>
              <w:spacing w:before="0" w:after="0"/>
              <w:ind w:left="135"/>
              <w:jc w:val="left"/>
            </w:pPr>
          </w:p>
        </w:tc>
      </w:tr>
      <w:tr w14:paraId="7EBB26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ECF1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455740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2A093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5DD3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AF869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B76612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FAC08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0EA4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DEE4A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463CB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5F8B9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469F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4D176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A84900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9DF653C">
            <w:pPr>
              <w:spacing w:before="0" w:after="0"/>
              <w:ind w:left="135"/>
              <w:jc w:val="left"/>
            </w:pPr>
          </w:p>
        </w:tc>
      </w:tr>
      <w:tr w14:paraId="00BA10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2EF2F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DD4C4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C94B7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0C4A3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714F5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1C1A8A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42BF6E5">
            <w:pPr>
              <w:spacing w:before="0" w:after="0"/>
              <w:ind w:left="135"/>
              <w:jc w:val="left"/>
            </w:pPr>
          </w:p>
        </w:tc>
      </w:tr>
      <w:tr w14:paraId="4BF67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DBC16D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0A4A3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B0191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7B6EB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F8EBC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591DDE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A4B77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95714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DDC12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AF9B8B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CBD9C2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41B5E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09C42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88FAF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880C5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"https://m.edsoo.ru/7f439842"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https://m.edsoo.ru/7f439842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C366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2ED31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A0719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77C89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5C4BC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1A032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390E9F6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29.01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E5384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"https://m.edsoo.ru/7f4399b4"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https://m.edsoo.ru/7f4399b4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B759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9B8C2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96AF1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ACBE4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EB80B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6EB30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C1699E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DD87F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8ACD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C2883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B1B91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92E19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7FF66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5340C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2222C0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1BCAC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56B2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F3AC0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87339D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B1CAA9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E56AF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1857FA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CA72A9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58FE9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"https://m.edsoo.ru/7f43a1ac"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https://m.edsoo.ru/7f43a1ac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F0A9A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9428A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8BA4C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A27D76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3C5C19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49CB8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E2E3B3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64B97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"https://m.edsoo.ru/7f43a31e"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https://m.edsoo.ru/7f43a31e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82703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9BB279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009B7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D060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4DE8F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1B8829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800DEF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D52EE9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"https://m.edsoo.ru/7f43a526"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https://m.edsoo.ru/7f43a526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F266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0FECF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58EE1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C3365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39649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7A153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79DF84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E9B7965">
            <w:pPr>
              <w:spacing w:before="0" w:after="0"/>
              <w:ind w:left="135"/>
              <w:jc w:val="left"/>
            </w:pPr>
          </w:p>
        </w:tc>
      </w:tr>
      <w:tr w14:paraId="4578B1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2DF30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79969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DC17A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4442F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55F41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0E9381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04BBE2D">
            <w:pPr>
              <w:spacing w:before="0" w:after="0"/>
              <w:ind w:left="135"/>
              <w:jc w:val="left"/>
            </w:pPr>
          </w:p>
        </w:tc>
      </w:tr>
      <w:tr w14:paraId="42ADCC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D5BC2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437D9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B8134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C0C396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40396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C15330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10F96FE">
            <w:pPr>
              <w:spacing w:before="0" w:after="0"/>
              <w:ind w:left="135"/>
              <w:jc w:val="left"/>
            </w:pPr>
          </w:p>
        </w:tc>
      </w:tr>
      <w:tr w14:paraId="65831F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44E74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6DD2B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6F6C7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056DA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5454B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3D38E0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2962BA4">
            <w:pPr>
              <w:spacing w:before="0" w:after="0"/>
              <w:ind w:left="135"/>
              <w:jc w:val="left"/>
            </w:pPr>
          </w:p>
        </w:tc>
      </w:tr>
      <w:tr w14:paraId="489623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CBA2B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2DFF4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8EF3A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A9CF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E6CF2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5749B6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7FB05C1">
            <w:pPr>
              <w:spacing w:before="0" w:after="0"/>
              <w:ind w:left="135"/>
              <w:jc w:val="left"/>
            </w:pPr>
          </w:p>
        </w:tc>
      </w:tr>
      <w:tr w14:paraId="691543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EDB81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30CCEF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BEFAE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B03F4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46D00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3F418A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C66C55E">
            <w:pPr>
              <w:spacing w:before="0" w:after="0"/>
              <w:ind w:left="135"/>
              <w:jc w:val="left"/>
            </w:pPr>
          </w:p>
        </w:tc>
      </w:tr>
      <w:tr w14:paraId="0B1157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4A8E3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792F4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A0E2D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EF398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6EE3D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7C804E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538B943">
            <w:pPr>
              <w:spacing w:before="0" w:after="0"/>
              <w:ind w:left="135"/>
              <w:jc w:val="left"/>
            </w:pPr>
          </w:p>
        </w:tc>
      </w:tr>
      <w:tr w14:paraId="0CED45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64327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2EE1E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B18648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0CBB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81A33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3CE9C1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8005D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"https://m.edsoo.ru/7f43ab84"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https://m.edsoo.ru/7f43ab84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59C1D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A003C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46DDA5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63747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28502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0AF21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AA17AC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68E7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C8CCB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F12B6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A0D3A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Задание последовательности рекуррентной формулой и формулойn-го члена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AB620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A995A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2000B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0AC553D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588AC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671397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7AC20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33F37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53278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CADC5E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A60026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4539721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12.03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694F19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"https://m.edsoo.ru/7f43ed7e"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https://m.edsoo.ru/7f43ed7e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FDAF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FCFD03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798F5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FDF6E9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B5C5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6560B7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643A859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626EB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"https://m.edsoo.ru/7f43f3b4"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https://m.edsoo.ru/7f43f3b4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F75C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840AF6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799B6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1CB98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EF78A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A1BAC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423850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7AEC5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"https://m.edsoo.ru/7f43f58a"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https://m.edsoo.ru/7f43f58a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D434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23CA5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F328A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FBB6D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3509F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664C3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F98FA4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19.03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05122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"https://m.edsoo.ru/7f43ef2c"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2A794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E831C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4DE43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F11BB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63657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B75A1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0B263E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C20E8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"https://m.edsoo.ru/7f43f0c6"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https://m.edsoo.ru/7f43f0c6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09B4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18E59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603C7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45014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69876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A7432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42FA7D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218E6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"https://m.edsoo.ru/7f43f72e"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1ADE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09E15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86D405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F1DA0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5B627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CC9DE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6D82BA4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26.03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BDBE7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"https://m.edsoo.ru/7f43f8a0"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https://m.edsoo.ru/7f43f8a0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FB5D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633F4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97E93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716F7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20E0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D7214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A34C6B2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94FEBAE">
            <w:pPr>
              <w:spacing w:before="0" w:after="0"/>
              <w:ind w:left="135"/>
              <w:jc w:val="left"/>
            </w:pPr>
          </w:p>
        </w:tc>
      </w:tr>
      <w:tr w14:paraId="794FAD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13FAFC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36226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21DBE9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671C6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4A91D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AD68DE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5EB51A6">
            <w:pPr>
              <w:spacing w:before="0" w:after="0"/>
              <w:ind w:left="135"/>
              <w:jc w:val="left"/>
            </w:pPr>
          </w:p>
        </w:tc>
      </w:tr>
      <w:tr w14:paraId="0E094E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28852DD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6B80C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41F8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A53F5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1B7D20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48D20B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B955B5">
            <w:pPr>
              <w:spacing w:before="0" w:after="0"/>
              <w:ind w:left="135"/>
              <w:jc w:val="left"/>
            </w:pPr>
          </w:p>
        </w:tc>
      </w:tr>
      <w:tr w14:paraId="40439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EBE68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1F5639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404A6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F9F8E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FE396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452BB3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74A609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"https://m.edsoo.ru/7f43fe0e"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https://m.edsoo.ru/7f43fe0e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86F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D2C2A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C79E2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A8B63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0F78C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CE0ED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8BCC8C1">
            <w:pPr>
              <w:spacing w:before="0" w:after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13.04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F7D1D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"https://m.edsoo.ru/7f4401a6"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https://m.edsoo.ru/7f4401a6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FA1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C48CC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707F0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0A712D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4AAD7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E72DFC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CC6D78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16.04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A0E8B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"https://m.edsoo.ru/7f4404f8"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https://m.edsoo.ru/7f4404f8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AE02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7DEE3D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4F565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E0FCF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11208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B172F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889B9A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17.04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660DBF9">
            <w:pPr>
              <w:spacing w:before="0" w:after="0"/>
              <w:ind w:left="135"/>
              <w:jc w:val="left"/>
            </w:pPr>
          </w:p>
        </w:tc>
      </w:tr>
      <w:tr w14:paraId="6E436C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3584B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F689C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2B01A6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B683A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7FFD26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1C47B1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EF1EDDC">
            <w:pPr>
              <w:spacing w:before="0" w:after="0"/>
              <w:ind w:left="135"/>
              <w:jc w:val="left"/>
            </w:pPr>
          </w:p>
        </w:tc>
      </w:tr>
      <w:tr w14:paraId="4675DE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42BACCB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44486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73333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116EC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2FEA7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71A0DEC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23.04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4E72587">
            <w:pPr>
              <w:spacing w:before="0" w:after="0"/>
              <w:ind w:left="135"/>
              <w:jc w:val="left"/>
            </w:pPr>
          </w:p>
        </w:tc>
      </w:tr>
      <w:tr w14:paraId="5AAF8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EC878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0D87C7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AB51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966F6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2C427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DB12B2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24.04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7532F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6315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CA8C1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E0C3A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4516299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93A88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598B5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EE90BC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47D73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"https://m.edsoo.ru/7f443cd4"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2B6A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A26672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53CF35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390416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2E8C9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6E8F2B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2D0C24E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30.04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BF014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"https://m.edsoo.ru/7f443fea"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https://m.edsoo.ru/7f443fea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80CD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35E7BB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EEED0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712B9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094A0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7845D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1FF89435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4.05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73E43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77029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59B42F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056417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C1DA6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02D7F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2ABBF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AA6D53F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7.05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6462E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"https://m.edsoo.ru/7f444364"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EB2A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B6887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35311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F2016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144F8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6663E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6967FE3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2F5D1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"https://m.edsoo.ru/7f4446f2"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https://m.edsoo.ru/7f4446f2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B221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13D4B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1520D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E1D67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0C065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02B231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3F220DCE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14.05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0E49E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"https://m.edsoo.ru/7f444a94"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https://m.edsoo.ru/7f444a94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5A4E4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83594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6EEFA9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FFCBE5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DC10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9C0AF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FC911D7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62625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"https://m.edsoo.ru/7f444c56"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https://m.edsoo.ru/7f444c56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3AA3E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1E557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369C1F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BB45E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A1A61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413E2E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0F3ED75C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18.05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2D7A4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5789B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1FEA50FF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-98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2C36230B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Итоговая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 xml:space="preserve"> контрольная работа</w:t>
            </w:r>
            <w:bookmarkStart w:id="41" w:name="_GoBack"/>
            <w:bookmarkEnd w:id="41"/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7C69A5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8A0AC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3D669E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657B5960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21.05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00466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"https://m.edsoo.ru/7f44516a"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https://m.edsoo.ru/7f44516a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491C2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6011D8A0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  <w:r>
              <w:rPr>
                <w:rFonts w:hint="default" w:ascii="Times New Roman" w:hAnsi="Times New Roman"/>
                <w:b w:val="0"/>
                <w:i w:val="0"/>
                <w:color w:val="000000"/>
                <w:sz w:val="24"/>
                <w:lang w:val="ru-RU"/>
              </w:rPr>
              <w:t>9-100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7A8BA9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6C212F0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A35D6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1A60F8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45D8B558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22.05.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1E48F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"https://m.edsoo.ru/7f4452e6"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https://m.edsoo.ru/7f4452e6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ED08B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922" w:type="dxa"/>
            <w:tcMar>
              <w:top w:w="50" w:type="dxa"/>
              <w:left w:w="100" w:type="dxa"/>
            </w:tcMar>
            <w:vAlign w:val="center"/>
          </w:tcPr>
          <w:p w14:paraId="04CC5F55">
            <w:pPr>
              <w:spacing w:before="0" w:after="0"/>
              <w:ind w:left="0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101-102</w:t>
            </w:r>
          </w:p>
        </w:tc>
        <w:tc>
          <w:tcPr>
            <w:tcW w:w="4335" w:type="dxa"/>
            <w:tcMar>
              <w:top w:w="50" w:type="dxa"/>
              <w:left w:w="100" w:type="dxa"/>
            </w:tcMar>
            <w:vAlign w:val="center"/>
          </w:tcPr>
          <w:p w14:paraId="4D045E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14F0DE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2290C0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2AC62D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078" w:type="dxa"/>
            <w:tcMar>
              <w:top w:w="50" w:type="dxa"/>
              <w:left w:w="100" w:type="dxa"/>
            </w:tcMar>
            <w:vAlign w:val="center"/>
          </w:tcPr>
          <w:p w14:paraId="55F3AF9A">
            <w:pPr>
              <w:spacing w:before="0" w:after="0"/>
              <w:ind w:left="135"/>
              <w:jc w:val="left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25.05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7C2745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2015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21CE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42" w:type="dxa"/>
            <w:tcMar>
              <w:top w:w="50" w:type="dxa"/>
              <w:left w:w="100" w:type="dxa"/>
            </w:tcMar>
            <w:vAlign w:val="center"/>
          </w:tcPr>
          <w:p w14:paraId="54E878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972F5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378" w:type="dxa"/>
            <w:tcMar>
              <w:top w:w="50" w:type="dxa"/>
              <w:left w:w="100" w:type="dxa"/>
            </w:tcMar>
            <w:vAlign w:val="center"/>
          </w:tcPr>
          <w:p w14:paraId="5888B9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B034F8">
            <w:pPr>
              <w:jc w:val="left"/>
            </w:pPr>
          </w:p>
        </w:tc>
      </w:tr>
    </w:tbl>
    <w:p w14:paraId="5D973844">
      <w:pPr>
        <w:sectPr>
          <w:pgSz w:w="16383" w:h="11906" w:orient="landscape"/>
          <w:cols w:space="720" w:num="1"/>
        </w:sectPr>
      </w:pPr>
    </w:p>
    <w:p w14:paraId="50BD56EB">
      <w:pPr>
        <w:sectPr>
          <w:pgSz w:w="16383" w:h="11906" w:orient="landscape"/>
          <w:cols w:space="720" w:num="1"/>
        </w:sectPr>
      </w:pPr>
      <w:bookmarkStart w:id="30" w:name="block-66677042"/>
    </w:p>
    <w:bookmarkEnd w:id="29"/>
    <w:bookmarkEnd w:id="30"/>
    <w:p w14:paraId="6FAB3620">
      <w:pPr>
        <w:spacing w:before="199" w:after="199" w:line="336" w:lineRule="auto"/>
        <w:ind w:left="120"/>
        <w:jc w:val="left"/>
      </w:pPr>
      <w:bookmarkStart w:id="31" w:name="block-66677046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2421596C">
      <w:pPr>
        <w:spacing w:before="199" w:after="199" w:line="336" w:lineRule="auto"/>
        <w:ind w:left="120"/>
        <w:jc w:val="left"/>
      </w:pPr>
    </w:p>
    <w:p w14:paraId="22EE39D2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59375256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8"/>
        <w:gridCol w:w="10899"/>
      </w:tblGrid>
      <w:tr w14:paraId="63C784B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BBB1156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1A5B577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625B6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A93928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69F947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461154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F80808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2DA0BE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14:paraId="245ECD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8B41EC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30D6EE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14:paraId="015CB5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CF0D79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1E6B57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14:paraId="247FE3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7041E6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41C0A3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и упорядочивать рациональные числа</w:t>
            </w:r>
          </w:p>
        </w:tc>
      </w:tr>
      <w:tr w14:paraId="426F0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538C53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787434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Округлять числа</w:t>
            </w:r>
          </w:p>
        </w:tc>
      </w:tr>
      <w:tr w14:paraId="4A7583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BA5853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F1D74C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14:paraId="608442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ADD36D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C7B1D3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признаки делимости, разложение на множители натуральных чисел</w:t>
            </w:r>
          </w:p>
        </w:tc>
      </w:tr>
      <w:tr w14:paraId="5BD583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72F242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042E7C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14:paraId="20E74A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5772A6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55093B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166070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D7B364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C86555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14:paraId="3457B2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55E718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154875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значения буквенных выражений при заданных значениях переменных</w:t>
            </w:r>
          </w:p>
        </w:tc>
      </w:tr>
      <w:tr w14:paraId="56D95C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C5F282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E05098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14:paraId="5EC16A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D7D165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891F51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14:paraId="40671D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053BCF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B08CF5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14:paraId="7347F0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23350C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67C351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14:paraId="4F0A47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A05422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460F9F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14:paraId="0248F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1C8EDA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421937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2B969E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EC17DF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F16310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14:paraId="043505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70DD9F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7E7946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графические методы при решении линейных уравнений и их систем</w:t>
            </w:r>
          </w:p>
        </w:tc>
      </w:tr>
      <w:tr w14:paraId="215EF5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AFB2AD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49E52D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14:paraId="1A5D61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4C2D62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1EA1F6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14:paraId="28A356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0993F0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4228A1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14:paraId="1023E7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204C3E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94089E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14:paraId="092147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F32B34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65621C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графики. Функции</w:t>
            </w:r>
          </w:p>
        </w:tc>
      </w:tr>
      <w:tr w14:paraId="30491A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24E40A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5869A9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14:paraId="7F52E4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879B12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6F6679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Отмечать в координатной плоскости точки по заданным координатам</w:t>
            </w:r>
          </w:p>
        </w:tc>
      </w:tr>
      <w:tr w14:paraId="5A8166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D7B3AA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920DEE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fill="FFFFFF"/>
              </w:rPr>
              <w:t>y = |х|</w:t>
            </w:r>
          </w:p>
        </w:tc>
      </w:tr>
      <w:tr w14:paraId="1342ED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2ADE47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E3BC30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14:paraId="326C21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F53D56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D6CB8B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значение функции по значению её аргумента</w:t>
            </w:r>
          </w:p>
        </w:tc>
      </w:tr>
      <w:tr w14:paraId="782D4D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723A79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4FB2ED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48FF1EDD">
      <w:pPr>
        <w:spacing w:before="0" w:after="0"/>
        <w:ind w:left="120"/>
        <w:jc w:val="left"/>
      </w:pPr>
    </w:p>
    <w:p w14:paraId="24C82BC0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1547A680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2"/>
        <w:gridCol w:w="11104"/>
      </w:tblGrid>
      <w:tr w14:paraId="2ABF9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69A1703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D800029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3BA951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486F5D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D5DB8B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030696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2A4B52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5786AA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14:paraId="1BDD6E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D2BAE5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7DA368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14:paraId="1545E5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E0B43C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C1103A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14:paraId="28D85D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44BD45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18D3D5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67BE6D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0DEFBA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7BB788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14:paraId="51453D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A8AA43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B57770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14:paraId="59D3AF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495A53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D67536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Раскладывать квадратный трёхчлен на множители</w:t>
            </w:r>
          </w:p>
        </w:tc>
      </w:tr>
      <w:tr w14:paraId="354145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8E26C9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774FC6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14:paraId="61C7D5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C5739F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93D598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5F25F5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DE42E2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E36AA9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14:paraId="1F12E3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142435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5271DF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14:paraId="726838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1EFBC3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B4AE64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14:paraId="481A10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74566E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914453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14:paraId="5F4D6F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954824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FE6549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5A1319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EF2965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5D7961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14:paraId="7D18C1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CFF126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1D5BF7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Строить графики элементарных функций вида:  </w:t>
            </w:r>
          </w:p>
          <w:p w14:paraId="7F51D8B6">
            <w:pPr>
              <w:jc w:val="left"/>
            </w:pPr>
            <m:oMathPara>
              <m:oMath>
                <m:r>
                  <m:rPr/>
                  <w:rPr>
                    <w:rFonts w:ascii="Cambria Math" w:hAnsi="Cambria Math" w:eastAsia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hAnsi="Cambria Math" w:eastAsia="Cambria Math" w:cs="Cambria Math"/>
                  </w:rPr>
                  <m:t>/</m:t>
                </m:r>
                <m:r>
                  <m:rPr/>
                  <w:rPr>
                    <w:rFonts w:ascii="Cambria Math" w:hAnsi="Cambria Math" w:eastAsia="Cambria Math" w:cs="Cambria Math"/>
                  </w:rPr>
                  <m:t>x</m:t>
                </m:r>
              </m:oMath>
            </m:oMathPara>
          </w:p>
          <w:p w14:paraId="7436AE94">
            <w:pPr>
              <w:spacing w:before="0" w:after="0" w:line="288" w:lineRule="auto"/>
              <w:ind w:left="314"/>
              <w:jc w:val="both"/>
            </w:pPr>
          </w:p>
          <w:p w14:paraId="4DD78E4C">
            <w:pPr>
              <w:spacing w:before="0" w:after="0" w:line="288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y</w:t>
            </w:r>
          </w:p>
          <w:p w14:paraId="352896DA">
            <w:pPr>
              <w:spacing w:before="0" w:after="0" w:line="288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=</w:t>
            </w:r>
          </w:p>
          <w:p w14:paraId="01F9369B">
            <w:pPr>
              <w:spacing w:before="0" w:after="0" w:line="288" w:lineRule="auto"/>
              <w:ind w:left="314"/>
              <w:jc w:val="both"/>
            </w:pPr>
          </w:p>
          <w:p w14:paraId="5C129617">
            <w:pPr>
              <w:spacing w:before="0" w:after="0" w:line="288" w:lineRule="auto"/>
              <w:ind w:left="0"/>
              <w:jc w:val="both"/>
            </w:pP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k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x</w:t>
            </w:r>
          </w:p>
          <w:p w14:paraId="377E6404">
            <w:pPr>
              <w:spacing w:before="0" w:after="0" w:line="288" w:lineRule="auto"/>
              <w:ind w:left="0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, y =x², y = x³, y = |х|, описывать свойства числовой функции по её графику</w:t>
            </w:r>
          </w:p>
        </w:tc>
      </w:tr>
    </w:tbl>
    <w:p w14:paraId="1C8FF2B1">
      <w:pPr>
        <w:spacing w:before="0" w:after="0"/>
        <w:ind w:left="120"/>
        <w:jc w:val="left"/>
      </w:pPr>
    </w:p>
    <w:p w14:paraId="737523A8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7E08314F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0661"/>
      </w:tblGrid>
      <w:tr w14:paraId="0C119E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31460E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AD82320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566BD5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AE880F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D55F8C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318057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8F5C00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CBC558A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и упорядочивать рациональные и иррациональные числа</w:t>
            </w:r>
          </w:p>
        </w:tc>
      </w:tr>
      <w:tr w14:paraId="09F047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686AA4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AE0BF53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14:paraId="416766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94938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3D2B8C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14:paraId="6D8529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6FF71B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C93543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14:paraId="592CC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75A5F4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A0A18FF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6DF6EB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8E0960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993C0A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14:paraId="5D1DB35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026C98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0861C20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14:paraId="748F29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A33EC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8798E7C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14:paraId="5A08B1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8ECB3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B23FAA9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14:paraId="0D4EA9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1CCBD6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C3408DD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14:paraId="38C7B95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F9537C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2B1DEE1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14:paraId="71B098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40D91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BACCD0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неравенства при решении различных задач</w:t>
            </w:r>
          </w:p>
        </w:tc>
      </w:tr>
      <w:tr w14:paraId="50386E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D8F4E2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971451C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510604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D0841F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D0A9AB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y=kx, y=kx+b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, y=k/x, y=a</w:t>
            </w:r>
            <w:r>
              <w:rPr>
                <w:rFonts w:ascii="Times New Roman" w:hAnsi="Times New Roman"/>
                <w:b w:val="0"/>
                <w:i/>
                <w:color w:val="333333"/>
                <w:sz w:val="24"/>
                <w:shd w:val="clear" w:fill="FFFFFF"/>
              </w:rPr>
              <w:t>x²+bx+c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 зависимости от значений коэффициентов, описывать свойства функций</w:t>
            </w:r>
          </w:p>
        </w:tc>
      </w:tr>
      <w:tr w14:paraId="7C96A1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5D692C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F63BD5C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Показывать схематически расположение на координатной плоскости графиков функций вида y = 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x, y = |х| и описывать свойства функций</w:t>
            </w:r>
          </w:p>
        </w:tc>
      </w:tr>
      <w:tr w14:paraId="22976DD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B990DD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E8EC0C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14:paraId="7D623E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0ADA25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12908C0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14:paraId="5B36EC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CC4D3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AE1898C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14:paraId="447911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1DA096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C9E8643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14:paraId="480F4E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D85C77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0E0589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-го члена арифметической и геометрической прогрессий, суммы первых n членов</w:t>
            </w:r>
          </w:p>
        </w:tc>
      </w:tr>
      <w:tr w14:paraId="24A323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2A88B1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D69F5D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члены последовательности точками на координатной плоскости</w:t>
            </w:r>
          </w:p>
        </w:tc>
      </w:tr>
      <w:tr w14:paraId="216F0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9AF92B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D7FEC0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14:paraId="67786F9D">
      <w:pPr>
        <w:sectPr>
          <w:pgSz w:w="11906" w:h="16383"/>
          <w:cols w:space="720" w:num="1"/>
        </w:sectPr>
      </w:pPr>
      <w:bookmarkStart w:id="32" w:name="block-66677046"/>
    </w:p>
    <w:bookmarkEnd w:id="31"/>
    <w:bookmarkEnd w:id="32"/>
    <w:p w14:paraId="3382BC86">
      <w:pPr>
        <w:spacing w:before="199" w:after="199" w:line="336" w:lineRule="auto"/>
        <w:ind w:left="120"/>
        <w:jc w:val="left"/>
      </w:pPr>
      <w:bookmarkStart w:id="33" w:name="block-66677047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33D7991A">
      <w:pPr>
        <w:spacing w:before="199" w:after="199" w:line="336" w:lineRule="auto"/>
        <w:ind w:left="120"/>
        <w:jc w:val="left"/>
      </w:pPr>
    </w:p>
    <w:p w14:paraId="32EAE294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335B62B2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5"/>
        <w:gridCol w:w="11136"/>
      </w:tblGrid>
      <w:tr w14:paraId="0F2FF3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948E8FC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53CF2BD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03BD3F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71FBD6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225F368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36BB5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837486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EA88B7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14:paraId="0CACA5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281AB0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A6A285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14:paraId="0D53DF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9343E5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B7D875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14:paraId="6A5303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01957B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37073D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14:paraId="0B251C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53BB48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5FAE31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</w:tr>
      <w:tr w14:paraId="25B1DD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3727EF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58EBEE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зависимости, в том числе прямая и обратная пропорциональности</w:t>
            </w:r>
          </w:p>
        </w:tc>
      </w:tr>
      <w:tr w14:paraId="5B9E7E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DABA5F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BC0F11E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47484B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C5C927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4184C4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Переменные, числовое значение выражения с переменной. Допустимые значения переменных</w:t>
            </w:r>
          </w:p>
        </w:tc>
      </w:tr>
      <w:tr w14:paraId="5AF834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711D11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BF7B66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зависимости между величинами в виде формулы. Вычисления по формулам</w:t>
            </w:r>
          </w:p>
        </w:tc>
      </w:tr>
      <w:tr w14:paraId="5BF0E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33AF35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6E0BB5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тождественно равные выражения</w:t>
            </w:r>
          </w:p>
        </w:tc>
      </w:tr>
      <w:tr w14:paraId="52EB2B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0166C3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60AEC4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</w:tr>
      <w:tr w14:paraId="17F43B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9D95A3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212B68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Одночлены и многочлены. Степень многочлена. Сложение, вычитание, умножение многочленов</w:t>
            </w:r>
          </w:p>
        </w:tc>
      </w:tr>
      <w:tr w14:paraId="4AF4BC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7C2CAB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EB84AA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14:paraId="69C0EC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430B17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6ACE502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</w:t>
            </w:r>
          </w:p>
        </w:tc>
      </w:tr>
      <w:tr w14:paraId="38DEA4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569E30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997A57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14:paraId="50D258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A06735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16433E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14:paraId="4540D3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5C5353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0443E9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14:paraId="7DDD1F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5E8F32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830ABF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</w:tr>
      <w:tr w14:paraId="2DC29B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ED85F0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1ADAFF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14:paraId="662163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029A62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5E75070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графики. Функции</w:t>
            </w:r>
          </w:p>
        </w:tc>
      </w:tr>
      <w:tr w14:paraId="48D0EB1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6FD42D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849CE2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Координата точки на прямой</w:t>
            </w:r>
          </w:p>
        </w:tc>
      </w:tr>
      <w:tr w14:paraId="16AE29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9BB3F9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EB561F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промежутки. Расстояние между двумя точками координатной прямой</w:t>
            </w:r>
          </w:p>
        </w:tc>
      </w:tr>
      <w:tr w14:paraId="17BA89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1B1AFE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873B75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Ox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Oy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. Абсцисса и ордината точки на координатной плоскости</w:t>
            </w:r>
          </w:p>
        </w:tc>
      </w:tr>
      <w:tr w14:paraId="6C357B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9CF348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24DE0C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формулами. Чтение графиков реальных зависимостей</w:t>
            </w:r>
          </w:p>
        </w:tc>
      </w:tr>
      <w:tr w14:paraId="1D462D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A8DCCF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963FA85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функции. График функции. Свойства функций</w:t>
            </w:r>
          </w:p>
        </w:tc>
      </w:tr>
      <w:tr w14:paraId="5158E6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C9B4E9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97EE15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fill="FFFFFF"/>
              </w:rPr>
              <w:t>y = |х|</w:t>
            </w:r>
          </w:p>
        </w:tc>
      </w:tr>
      <w:tr w14:paraId="6708B5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2EB7A9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45DDCD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решение линейных уравнений и систем линейных уравнений</w:t>
            </w:r>
          </w:p>
        </w:tc>
      </w:tr>
    </w:tbl>
    <w:p w14:paraId="5898A236">
      <w:pPr>
        <w:spacing w:before="0" w:after="0"/>
        <w:ind w:left="120"/>
        <w:jc w:val="left"/>
      </w:pPr>
    </w:p>
    <w:p w14:paraId="40CD4B93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59EDCBAA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9"/>
        <w:gridCol w:w="11132"/>
      </w:tblGrid>
      <w:tr w14:paraId="64910B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6EB915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DE5286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239112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D141CF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63DE093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440DD0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73BF3E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8228DE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14:paraId="5CEFE8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9D9134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473E96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14:paraId="554622D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66830B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62766E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 и её свойства. Стандартная запись числа</w:t>
            </w:r>
          </w:p>
        </w:tc>
      </w:tr>
      <w:tr w14:paraId="350258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933D60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A670436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51122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4EFCFD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CEEDAA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трёхчлен, разложение квадратного трёхчлена на множители</w:t>
            </w:r>
          </w:p>
        </w:tc>
      </w:tr>
      <w:tr w14:paraId="3A54CA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B220B1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5C93C0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Алгебраическая дробь. Основное свойство алгебраической дроби</w:t>
            </w:r>
          </w:p>
        </w:tc>
      </w:tr>
      <w:tr w14:paraId="3966D6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AF20BD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73604F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умножение, деление алгебраических дробей</w:t>
            </w:r>
          </w:p>
        </w:tc>
      </w:tr>
      <w:tr w14:paraId="19A7F1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7FB759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51C5E9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выражения и их преобразование</w:t>
            </w:r>
          </w:p>
        </w:tc>
      </w:tr>
      <w:tr w14:paraId="6B2E3A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56A4BB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12C1B6C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689D64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EB5752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604669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уравнение, формула корней квадратного уравнения. Теорема Виета</w:t>
            </w:r>
          </w:p>
        </w:tc>
      </w:tr>
      <w:tr w14:paraId="296CC0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1AAECD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B1F203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линейным и квадратным</w:t>
            </w:r>
          </w:p>
        </w:tc>
      </w:tr>
      <w:tr w14:paraId="6C246F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74521E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8634A1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14:paraId="3CF5D1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6920C4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5F12C5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14:paraId="353A35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3F6BCE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DA1E0DA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14:paraId="61A06B8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93E90A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BFB7578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</w:tr>
      <w:tr w14:paraId="079150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4C7B04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9BF47CF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 с одной переменной</w:t>
            </w:r>
          </w:p>
        </w:tc>
      </w:tr>
      <w:tr w14:paraId="0C57C99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2BE88B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6869765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Равносильность неравенств</w:t>
            </w:r>
          </w:p>
        </w:tc>
      </w:tr>
      <w:tr w14:paraId="0622F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BB6CAC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ECC1536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</w:t>
            </w:r>
          </w:p>
        </w:tc>
      </w:tr>
      <w:tr w14:paraId="248F00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A99034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1166BCB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</w:t>
            </w:r>
          </w:p>
        </w:tc>
      </w:tr>
      <w:tr w14:paraId="403FE5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9AFA27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5929974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5F49B5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586094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63976B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функции. Область определения и множество значений функции. Способы задания функций</w:t>
            </w:r>
          </w:p>
        </w:tc>
      </w:tr>
      <w:tr w14:paraId="293C55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A23DC8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58528D3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функции. Чтение свойств функции по её графику</w:t>
            </w:r>
          </w:p>
        </w:tc>
      </w:tr>
      <w:tr w14:paraId="39A6E9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EBC704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1C673F8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</w:tr>
      <w:tr w14:paraId="300A3E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2079E8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730E7B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14:paraId="58E4BC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23FE34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315B235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b w:val="0"/>
                <w:i/>
                <w:color w:val="333333"/>
                <w:sz w:val="24"/>
                <w:shd w:val="clear" w:fill="FFFFFF"/>
              </w:rPr>
              <w:t>y =x², y = x³</w:t>
            </w:r>
          </w:p>
        </w:tc>
      </w:tr>
      <w:tr w14:paraId="447A59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9328C0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E15E0C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  <w:shd w:val="clear" w:fill="FFFFFF"/>
              </w:rPr>
              <w:t xml:space="preserve">y =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shd w:val="clear" w:fill="FFFFFF"/>
                <w:rtl/>
              </w:rPr>
              <w:t>٧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  <w:shd w:val="clear" w:fill="FFFFFF"/>
              </w:rPr>
              <w:t>x, y = |х|</w:t>
            </w:r>
          </w:p>
        </w:tc>
      </w:tr>
      <w:tr w14:paraId="39BE1C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D39FE8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40ACDB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решение уравнений и систем уравнений</w:t>
            </w:r>
          </w:p>
        </w:tc>
      </w:tr>
    </w:tbl>
    <w:p w14:paraId="3DBC3CFC">
      <w:pPr>
        <w:spacing w:before="0" w:after="0"/>
        <w:ind w:left="120"/>
        <w:jc w:val="left"/>
      </w:pPr>
    </w:p>
    <w:p w14:paraId="696BABC6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627A8E76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8"/>
        <w:gridCol w:w="11783"/>
      </w:tblGrid>
      <w:tr w14:paraId="7C0FD1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8F9322A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7463F0F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1AEE23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3E0C9C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95D6637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4B2148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AFFC12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7CC919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4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14:paraId="36E533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ECF12C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D82D17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14:paraId="249664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A851AC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8E7C00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действительными числами</w:t>
            </w:r>
          </w:p>
        </w:tc>
      </w:tr>
      <w:tr w14:paraId="309B37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27FFC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2D755E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14:paraId="2E8D55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9C216C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36ACFCB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0F8F37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8CB0E5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02D4F3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с одной переменной</w:t>
            </w:r>
          </w:p>
        </w:tc>
      </w:tr>
      <w:tr w14:paraId="6EB3F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04F87F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5D28BF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</w:tr>
      <w:tr w14:paraId="7DD2E1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530A21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72FC7C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</w:tr>
      <w:tr w14:paraId="0F850B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498548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91B1C6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14:paraId="5C3EC4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45D06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54910B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14:paraId="2F2104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213504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AD8DB5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уравнений</w:t>
            </w:r>
          </w:p>
        </w:tc>
      </w:tr>
      <w:tr w14:paraId="0FC70C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E86B6B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01C22C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</w:tr>
      <w:tr w14:paraId="74FE15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EE70FD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CCB8D5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</w:tr>
      <w:tr w14:paraId="4D277D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3C7E51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21F269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14:paraId="4F915C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A7E4A8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50787D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</w:tr>
      <w:tr w14:paraId="792BCA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185626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5FA9FCF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14:paraId="5A200B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91B193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19044A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</w:tr>
      <w:tr w14:paraId="4832B0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7A1665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EFDD3D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линейных неравенств с одной переменной</w:t>
            </w:r>
          </w:p>
        </w:tc>
      </w:tr>
      <w:tr w14:paraId="778A71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D72647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27AF16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</w:tr>
      <w:tr w14:paraId="7DD62FA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5B6EDD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BFB945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</w:t>
            </w:r>
          </w:p>
        </w:tc>
      </w:tr>
      <w:tr w14:paraId="6DEE8B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7D6390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BF6576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</w:tr>
      <w:tr w14:paraId="05D0C7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7C0746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99A3137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4D0AE5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3444B1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EF1EFF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14:paraId="6EE95A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183186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B19ECF0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y=kx, y=kx+b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 их свойства</w:t>
            </w:r>
          </w:p>
        </w:tc>
      </w:tr>
      <w:tr w14:paraId="04B41C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C76590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B3B398E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y=k/x, </w:t>
            </w:r>
            <w:r>
              <w:rPr>
                <w:rFonts w:ascii="Times New Roman" w:hAnsi="Times New Roman"/>
                <w:b w:val="0"/>
                <w:i/>
                <w:color w:val="333333"/>
                <w:sz w:val="24"/>
              </w:rPr>
              <w:t>y = x³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 их свойства</w:t>
            </w:r>
          </w:p>
        </w:tc>
      </w:tr>
      <w:tr w14:paraId="6FC023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79FD26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D0766AA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 их свойства</w:t>
            </w:r>
          </w:p>
        </w:tc>
      </w:tr>
      <w:tr w14:paraId="7BD4CE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5520B1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067B67D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</w:tr>
      <w:tr w14:paraId="429537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9CFB63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197758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-го члена</w:t>
            </w:r>
          </w:p>
        </w:tc>
      </w:tr>
      <w:tr w14:paraId="63F9A0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B83BB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9446FE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членов</w:t>
            </w:r>
          </w:p>
        </w:tc>
      </w:tr>
      <w:tr w14:paraId="1F9C96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6281B7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B46E20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членов</w:t>
            </w:r>
          </w:p>
        </w:tc>
      </w:tr>
      <w:tr w14:paraId="7A87C6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2FBB14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FF0FFD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  <w:tr w14:paraId="599810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C3D435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5C84328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</w:tr>
    </w:tbl>
    <w:p w14:paraId="1AF638AF">
      <w:pPr>
        <w:spacing w:before="0" w:after="0"/>
        <w:ind w:left="120"/>
        <w:jc w:val="left"/>
      </w:pPr>
    </w:p>
    <w:p w14:paraId="1A823856">
      <w:pPr>
        <w:sectPr>
          <w:pgSz w:w="11906" w:h="16383"/>
          <w:cols w:space="720" w:num="1"/>
        </w:sectPr>
      </w:pPr>
      <w:bookmarkStart w:id="34" w:name="block-66677047"/>
    </w:p>
    <w:bookmarkEnd w:id="33"/>
    <w:bookmarkEnd w:id="34"/>
    <w:p w14:paraId="207A5226">
      <w:pPr>
        <w:spacing w:before="199" w:after="199" w:line="336" w:lineRule="auto"/>
        <w:ind w:left="120"/>
        <w:jc w:val="left"/>
      </w:pPr>
      <w:bookmarkStart w:id="35" w:name="block-66677049"/>
      <w:r>
        <w:rPr>
          <w:rFonts w:ascii="Times New Roman" w:hAnsi="Times New Roman"/>
          <w:b/>
          <w:i w:val="0"/>
          <w:color w:val="000000"/>
          <w:sz w:val="28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534B6A3F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10661"/>
      </w:tblGrid>
      <w:tr w14:paraId="27E98C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0E36E9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4303BC8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14:paraId="3BC390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86715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8D5FF8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14:paraId="663D36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00763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BDABE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14:paraId="3161C5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CB745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2F54E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14:paraId="7A30D4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987A7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D6088D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14:paraId="6453B9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AE1A7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5056C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14:paraId="34B19D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65BA0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685332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14:paraId="59B728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531CD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C5B4EA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14:paraId="61BBE6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06D1B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28D09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14:paraId="19096F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748E1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E2EB93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14:paraId="3CF279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D7EEE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85101F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14:paraId="5BE2904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2A851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16A79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14:paraId="2EAC83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0E9FE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FFCAC3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14:paraId="07048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F243E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A450E4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14:paraId="4F9C8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EFCC0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206420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14:paraId="74620A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03403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2096D9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14:paraId="351A86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3ACC1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696F45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77701085">
      <w:pPr>
        <w:spacing w:before="0" w:after="0"/>
        <w:ind w:left="120"/>
        <w:jc w:val="left"/>
      </w:pPr>
    </w:p>
    <w:p w14:paraId="4FE5DCF4">
      <w:pPr>
        <w:sectPr>
          <w:pgSz w:w="11906" w:h="16383"/>
          <w:cols w:space="720" w:num="1"/>
        </w:sectPr>
      </w:pPr>
      <w:bookmarkStart w:id="36" w:name="block-66677049"/>
    </w:p>
    <w:bookmarkEnd w:id="35"/>
    <w:bookmarkEnd w:id="36"/>
    <w:p w14:paraId="1718D430">
      <w:pPr>
        <w:spacing w:before="199" w:after="199" w:line="336" w:lineRule="auto"/>
        <w:ind w:left="120"/>
        <w:jc w:val="left"/>
      </w:pPr>
      <w:bookmarkStart w:id="37" w:name="block-66677050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ОГЭ ПО МАТЕМАТИКЕ</w:t>
      </w:r>
    </w:p>
    <w:p w14:paraId="65C70BD5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11782"/>
      </w:tblGrid>
      <w:tr w14:paraId="5B9252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55B467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ADD7D1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5243A7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0E7C2D2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B20EC6B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052AA3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76E4DE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C9A5FDD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6B1D0C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D92208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D7B1D3C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14:paraId="4F86E7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4CB607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4374EDE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14:paraId="1661BB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2C699CD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9BB7B9B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14:paraId="6329C9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758521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3924A50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14:paraId="0242DD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A6FCE5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BD387F1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7CE6AE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79E102B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D152E87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14:paraId="17EE12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AF84F0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C25447A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14:paraId="1109EB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C281E98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BAA834B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Многочлены </w:t>
            </w:r>
          </w:p>
        </w:tc>
      </w:tr>
      <w:tr w14:paraId="412201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F0707BF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266A70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Алгебраическая дробь </w:t>
            </w:r>
          </w:p>
        </w:tc>
      </w:tr>
      <w:tr w14:paraId="3CF2EB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A581CF2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CE93502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14:paraId="3E6AD08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9822B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1CDB7DC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08FCC6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6E6854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304BD8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14:paraId="4306CDA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5AA58D6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CB21635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неравенства. Системы и совокупности неравенств</w:t>
            </w:r>
          </w:p>
        </w:tc>
      </w:tr>
      <w:tr w14:paraId="6AF773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A719691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557F63F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</w:tr>
      <w:tr w14:paraId="755A8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54ECAD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1EDCC74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</w:tr>
      <w:tr w14:paraId="4A1173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6E7DB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0697034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14:paraId="5C7DA1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A2CC702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E63C59F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14:paraId="1BCC2C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A03B5B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D0B3637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1D0501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DB1A9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9ED0250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3540B9A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80A78D2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A018E2B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на прямой и плоскости</w:t>
            </w:r>
          </w:p>
        </w:tc>
      </w:tr>
      <w:tr w14:paraId="5F9FC7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2492F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973BA0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Координатная прямая</w:t>
            </w:r>
          </w:p>
        </w:tc>
      </w:tr>
      <w:tr w14:paraId="2172DB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D5877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6EC28C8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Декартовы координаты на плоскости</w:t>
            </w:r>
          </w:p>
        </w:tc>
      </w:tr>
      <w:tr w14:paraId="5E2BD0A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CCD7B9C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4FA36CD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Геометрия</w:t>
            </w:r>
          </w:p>
        </w:tc>
      </w:tr>
      <w:tr w14:paraId="3016DE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0DCDA6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82EDC3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14:paraId="099513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81F173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E13B72B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</w:tr>
      <w:tr w14:paraId="0F6DBEB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B4F3096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C302DE2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Многоугольники </w:t>
            </w:r>
          </w:p>
        </w:tc>
      </w:tr>
      <w:tr w14:paraId="57CC26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ED6C10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08F5D14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 </w:t>
            </w:r>
          </w:p>
        </w:tc>
      </w:tr>
      <w:tr w14:paraId="02DFAD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8992A05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995427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14:paraId="1BE528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5B5B60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F29E386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Векторы на плоскости </w:t>
            </w:r>
          </w:p>
        </w:tc>
      </w:tr>
      <w:tr w14:paraId="397AC1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1BDAD6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EA22BDD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30A488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4C2977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39E44F1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 </w:t>
            </w:r>
          </w:p>
        </w:tc>
      </w:tr>
      <w:tr w14:paraId="7E9B50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E3C2994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B0F96A3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</w:t>
            </w:r>
          </w:p>
        </w:tc>
      </w:tr>
      <w:tr w14:paraId="0B6DFF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9AF86B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D5D33FC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Комбинаторика </w:t>
            </w:r>
          </w:p>
        </w:tc>
      </w:tr>
      <w:tr w14:paraId="49564C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F91468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E0AD101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Множества </w:t>
            </w:r>
          </w:p>
        </w:tc>
      </w:tr>
      <w:tr w14:paraId="371376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E69D45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98E580D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Графы </w:t>
            </w:r>
          </w:p>
        </w:tc>
      </w:tr>
    </w:tbl>
    <w:p w14:paraId="7654A862">
      <w:pPr>
        <w:spacing w:before="0" w:after="0"/>
        <w:ind w:left="120"/>
        <w:jc w:val="left"/>
      </w:pPr>
    </w:p>
    <w:p w14:paraId="572C723F">
      <w:pPr>
        <w:sectPr>
          <w:pgSz w:w="11906" w:h="16383"/>
          <w:cols w:space="720" w:num="1"/>
        </w:sectPr>
      </w:pPr>
      <w:bookmarkStart w:id="38" w:name="block-66677050"/>
    </w:p>
    <w:bookmarkEnd w:id="37"/>
    <w:bookmarkEnd w:id="38"/>
    <w:p w14:paraId="69FF31C2">
      <w:pPr>
        <w:spacing w:before="0" w:after="0"/>
        <w:ind w:left="120"/>
        <w:jc w:val="left"/>
      </w:pPr>
      <w:bookmarkStart w:id="39" w:name="block-66677048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46DA4D4F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03FB4851">
      <w:pPr>
        <w:spacing w:before="0" w:after="0" w:line="480" w:lineRule="auto"/>
        <w:ind w:left="120"/>
        <w:jc w:val="left"/>
      </w:pPr>
    </w:p>
    <w:p w14:paraId="2B0CD2A8">
      <w:pPr>
        <w:spacing w:before="0" w:after="0" w:line="480" w:lineRule="auto"/>
        <w:ind w:left="120"/>
        <w:jc w:val="left"/>
      </w:pPr>
    </w:p>
    <w:p w14:paraId="07F1EBB3">
      <w:pPr>
        <w:spacing w:before="0" w:after="0"/>
        <w:ind w:left="120"/>
        <w:jc w:val="left"/>
      </w:pPr>
    </w:p>
    <w:p w14:paraId="60EBFCD9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30303289">
      <w:pPr>
        <w:spacing w:before="0" w:after="0" w:line="480" w:lineRule="auto"/>
        <w:ind w:left="120"/>
        <w:jc w:val="left"/>
      </w:pPr>
    </w:p>
    <w:p w14:paraId="677E20E8">
      <w:pPr>
        <w:spacing w:before="0" w:after="0"/>
        <w:ind w:left="120"/>
        <w:jc w:val="left"/>
      </w:pPr>
    </w:p>
    <w:p w14:paraId="6BB7549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79105CBE">
      <w:pPr>
        <w:spacing w:before="0" w:after="0" w:line="480" w:lineRule="auto"/>
        <w:ind w:left="120"/>
        <w:jc w:val="left"/>
      </w:pPr>
    </w:p>
    <w:p w14:paraId="5E653969">
      <w:pPr>
        <w:sectPr>
          <w:pgSz w:w="11906" w:h="16383"/>
          <w:cols w:space="720" w:num="1"/>
        </w:sectPr>
      </w:pPr>
      <w:bookmarkStart w:id="40" w:name="block-66677048"/>
    </w:p>
    <w:bookmarkEnd w:id="39"/>
    <w:bookmarkEnd w:id="40"/>
    <w:p w14:paraId="4C8EB591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E84B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57</Pages>
  <TotalTime>17</TotalTime>
  <ScaleCrop>false</ScaleCrop>
  <LinksUpToDate>false</LinksUpToDate>
  <Application>WPS Office_12.2.0.22222_F1E327BC-269C-435d-A152-05C5408002CA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2025-09-04T05:24:36Z</dcterms:created>
  <dc:creator>voino</dc:creator>
  <cp:lastModifiedBy>Ася Нароушвили</cp:lastModifiedBy>
  <dcterms:modified xsi:type="dcterms:W3CDTF">2025-09-04T19:13:04Z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1049-12.2.0.22222</vt:lpwstr>
  </property>
  <property fmtid="{D5CDD505-2E9C-101B-9397-08002B2CF9AE}" pid="3" name="ICV">
    <vt:lpwstr>84E043C60E51481BB9767F7AF46D1EC1_13</vt:lpwstr>
  </property>
</Properties>
</file>